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56D4E" w14:textId="7DC1BFB5" w:rsidR="00A03A77" w:rsidRPr="001D025A" w:rsidRDefault="00A03A77" w:rsidP="001D025A">
      <w:pPr>
        <w:pStyle w:val="Para03"/>
        <w:suppressAutoHyphens/>
        <w:spacing w:line="240" w:lineRule="auto"/>
        <w:jc w:val="both"/>
        <w:rPr>
          <w:rFonts w:ascii="Verdana" w:hAnsi="Verdana"/>
          <w:b/>
          <w:i w:val="0"/>
          <w:iCs w:val="0"/>
          <w:sz w:val="32"/>
        </w:rPr>
      </w:pPr>
      <w:r w:rsidRPr="001D025A">
        <w:rPr>
          <w:rFonts w:ascii="Verdana" w:hAnsi="Verdana"/>
          <w:b/>
          <w:i w:val="0"/>
          <w:iCs w:val="0"/>
          <w:sz w:val="32"/>
        </w:rPr>
        <w:t>Jim Tuckerman</w:t>
      </w:r>
      <w:r w:rsidR="001D025A">
        <w:rPr>
          <w:rFonts w:ascii="Verdana" w:hAnsi="Verdana"/>
          <w:b/>
          <w:i w:val="0"/>
          <w:iCs w:val="0"/>
          <w:sz w:val="32"/>
        </w:rPr>
        <w:t>’s</w:t>
      </w:r>
      <w:r w:rsidRPr="001D025A">
        <w:rPr>
          <w:rFonts w:ascii="Verdana" w:hAnsi="Verdana"/>
          <w:b/>
          <w:i w:val="0"/>
          <w:iCs w:val="0"/>
          <w:sz w:val="32"/>
        </w:rPr>
        <w:t xml:space="preserve"> Angel</w:t>
      </w:r>
    </w:p>
    <w:p w14:paraId="2840DC9B" w14:textId="77777777" w:rsidR="001D025A" w:rsidRPr="001D025A" w:rsidRDefault="001C31EC" w:rsidP="001D025A">
      <w:pPr>
        <w:pStyle w:val="Para18"/>
        <w:suppressAutoHyphens/>
        <w:spacing w:line="240" w:lineRule="auto"/>
        <w:ind w:firstLine="0"/>
        <w:jc w:val="both"/>
        <w:rPr>
          <w:rFonts w:ascii="Verdana" w:hAnsi="Verdana"/>
          <w:i w:val="0"/>
          <w:iCs w:val="0"/>
          <w:sz w:val="24"/>
        </w:rPr>
      </w:pPr>
      <w:r w:rsidRPr="001D025A">
        <w:rPr>
          <w:rFonts w:ascii="Verdana" w:hAnsi="Verdana"/>
          <w:i w:val="0"/>
          <w:iCs w:val="0"/>
          <w:sz w:val="24"/>
        </w:rPr>
        <w:t>Lawrence Watt-Evans</w:t>
      </w:r>
    </w:p>
    <w:p w14:paraId="6EDDD4EC" w14:textId="1143C00E" w:rsidR="001D025A" w:rsidRPr="001D025A" w:rsidRDefault="001D025A" w:rsidP="001D025A">
      <w:pPr>
        <w:pStyle w:val="Para18"/>
        <w:suppressAutoHyphens/>
        <w:spacing w:line="240" w:lineRule="auto"/>
        <w:ind w:firstLine="283"/>
        <w:jc w:val="both"/>
        <w:rPr>
          <w:rFonts w:ascii="Verdana" w:hAnsi="Verdana"/>
          <w:i w:val="0"/>
          <w:iCs w:val="0"/>
          <w:sz w:val="20"/>
        </w:rPr>
      </w:pPr>
    </w:p>
    <w:p w14:paraId="64078C7F" w14:textId="77777777" w:rsidR="00A03A77" w:rsidRPr="001D025A" w:rsidRDefault="00A03A77" w:rsidP="001D025A">
      <w:pPr>
        <w:pStyle w:val="Para09"/>
        <w:suppressAutoHyphens/>
        <w:spacing w:line="240" w:lineRule="auto"/>
        <w:ind w:firstLine="283"/>
        <w:rPr>
          <w:rFonts w:ascii="Verdana" w:hAnsi="Verdana"/>
          <w:sz w:val="20"/>
        </w:rPr>
      </w:pPr>
      <w:r w:rsidRPr="001D025A">
        <w:rPr>
          <w:rFonts w:ascii="Verdana" w:hAnsi="Verdana"/>
          <w:sz w:val="20"/>
        </w:rPr>
        <w:t>Jim Tuckerman wanted to see angels more than he wanted anything else on God</w:t>
      </w:r>
      <w:r w:rsidR="001D025A">
        <w:rPr>
          <w:rFonts w:ascii="Verdana" w:hAnsi="Verdana"/>
          <w:sz w:val="20"/>
        </w:rPr>
        <w:t>’s</w:t>
      </w:r>
      <w:r w:rsidRPr="001D025A">
        <w:rPr>
          <w:rFonts w:ascii="Verdana" w:hAnsi="Verdana"/>
          <w:sz w:val="20"/>
        </w:rPr>
        <w:t xml:space="preserve"> green earth.</w:t>
      </w:r>
    </w:p>
    <w:p w14:paraId="4F3E42FE" w14:textId="2CE72A15"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could</w:t>
      </w:r>
      <w:r w:rsidR="001D025A">
        <w:rPr>
          <w:rFonts w:ascii="Verdana" w:hAnsi="Verdana"/>
          <w:color w:val="000000"/>
          <w:sz w:val="20"/>
        </w:rPr>
        <w:t>n’t</w:t>
      </w:r>
      <w:r w:rsidRPr="001D025A">
        <w:rPr>
          <w:rFonts w:ascii="Verdana" w:hAnsi="Verdana"/>
          <w:color w:val="000000"/>
          <w:sz w:val="20"/>
        </w:rPr>
        <w:t xml:space="preserve"> easily explain why. When his friends or family would ask him what was so goddamned special about angels, he got tongue-tied and awkward, but would eventually, with the proper coaxing, manage a few fragmentary sentences about how glorious God</w:t>
      </w:r>
      <w:r w:rsidR="001D025A">
        <w:rPr>
          <w:rFonts w:ascii="Verdana" w:hAnsi="Verdana"/>
          <w:color w:val="000000"/>
          <w:sz w:val="20"/>
        </w:rPr>
        <w:t>’s</w:t>
      </w:r>
      <w:r w:rsidRPr="001D025A">
        <w:rPr>
          <w:rFonts w:ascii="Verdana" w:hAnsi="Verdana"/>
          <w:color w:val="000000"/>
          <w:sz w:val="20"/>
        </w:rPr>
        <w:t xml:space="preserve"> own messengers must be, and how wonderful it was that God sent them among ordinary folks.</w:t>
      </w:r>
    </w:p>
    <w:p w14:paraId="52274093" w14:textId="77DC112F"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Whereupon Jim</w:t>
      </w:r>
      <w:r w:rsidR="001D025A">
        <w:rPr>
          <w:rFonts w:ascii="Verdana" w:hAnsi="Verdana"/>
          <w:color w:val="000000"/>
          <w:sz w:val="20"/>
        </w:rPr>
        <w:t>’s</w:t>
      </w:r>
      <w:r w:rsidRPr="001D025A">
        <w:rPr>
          <w:rFonts w:ascii="Verdana" w:hAnsi="Verdana"/>
          <w:color w:val="000000"/>
          <w:sz w:val="20"/>
        </w:rPr>
        <w:t xml:space="preserve"> mother would either sniff disdainfully or growl angrily, depending on her mood, and point out that the Good Book said that God had created</w:t>
      </w:r>
      <w:r w:rsidRPr="001D025A">
        <w:rPr>
          <w:rStyle w:val="01Text"/>
          <w:rFonts w:ascii="Verdana" w:hAnsi="Verdana"/>
          <w:color w:val="000000"/>
          <w:sz w:val="20"/>
        </w:rPr>
        <w:t xml:space="preserve"> </w:t>
      </w:r>
      <w:r w:rsidRPr="001D025A">
        <w:rPr>
          <w:rStyle w:val="00Text"/>
          <w:rFonts w:ascii="Verdana" w:hAnsi="Verdana"/>
          <w:color w:val="000000"/>
          <w:sz w:val="20"/>
        </w:rPr>
        <w:t>Man</w:t>
      </w:r>
      <w:r w:rsidRPr="001D025A">
        <w:rPr>
          <w:rStyle w:val="01Text"/>
          <w:rFonts w:ascii="Verdana" w:hAnsi="Verdana"/>
          <w:color w:val="000000"/>
          <w:sz w:val="20"/>
        </w:rPr>
        <w:t xml:space="preserve"> </w:t>
      </w:r>
      <w:r w:rsidRPr="001D025A">
        <w:rPr>
          <w:rFonts w:ascii="Verdana" w:hAnsi="Verdana"/>
          <w:color w:val="000000"/>
          <w:sz w:val="20"/>
        </w:rPr>
        <w:t>in His own image, and while Man had fallen from his high estate back when Eve pussywhipped Adam into eating the wrong thing, it still seemed to her that angels that were created just as God</w:t>
      </w:r>
      <w:r w:rsidR="001D025A">
        <w:rPr>
          <w:rFonts w:ascii="Verdana" w:hAnsi="Verdana"/>
          <w:color w:val="000000"/>
          <w:sz w:val="20"/>
        </w:rPr>
        <w:t>’s</w:t>
      </w:r>
      <w:r w:rsidRPr="001D025A">
        <w:rPr>
          <w:rFonts w:ascii="Verdana" w:hAnsi="Verdana"/>
          <w:color w:val="000000"/>
          <w:sz w:val="20"/>
        </w:rPr>
        <w:t xml:space="preserve"> errand boys would</w:t>
      </w:r>
      <w:r w:rsidR="001D025A">
        <w:rPr>
          <w:rFonts w:ascii="Verdana" w:hAnsi="Verdana"/>
          <w:color w:val="000000"/>
          <w:sz w:val="20"/>
        </w:rPr>
        <w:t>n’t</w:t>
      </w:r>
      <w:r w:rsidRPr="001D025A">
        <w:rPr>
          <w:rFonts w:ascii="Verdana" w:hAnsi="Verdana"/>
          <w:color w:val="000000"/>
          <w:sz w:val="20"/>
        </w:rPr>
        <w:t xml:space="preserve"> be half so magnificent as a good-looking young man in tight jeans.</w:t>
      </w:r>
    </w:p>
    <w:p w14:paraId="2C7ED0CE" w14:textId="7FE93A7C"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Bunch of half-assed things, neither man nor woman,</w:t>
      </w:r>
      <w:r>
        <w:rPr>
          <w:rFonts w:ascii="Verdana" w:hAnsi="Verdana"/>
          <w:color w:val="000000"/>
          <w:sz w:val="20"/>
        </w:rPr>
        <w:t xml:space="preserve">” </w:t>
      </w:r>
      <w:r w:rsidR="00A03A77" w:rsidRPr="001D025A">
        <w:rPr>
          <w:rFonts w:ascii="Verdana" w:hAnsi="Verdana"/>
          <w:color w:val="000000"/>
          <w:sz w:val="20"/>
        </w:rPr>
        <w:t>she said.</w:t>
      </w:r>
      <w:r>
        <w:rPr>
          <w:rFonts w:ascii="Verdana" w:hAnsi="Verdana"/>
          <w:color w:val="000000"/>
          <w:sz w:val="20"/>
        </w:rPr>
        <w:t xml:space="preserve"> “</w:t>
      </w:r>
      <w:r w:rsidR="00A03A77" w:rsidRPr="001D025A">
        <w:rPr>
          <w:rFonts w:ascii="Verdana" w:hAnsi="Verdana"/>
          <w:color w:val="000000"/>
          <w:sz w:val="20"/>
        </w:rPr>
        <w:t>You want to see folks ca</w:t>
      </w:r>
      <w:r>
        <w:rPr>
          <w:rFonts w:ascii="Verdana" w:hAnsi="Verdana"/>
          <w:color w:val="000000"/>
          <w:sz w:val="20"/>
        </w:rPr>
        <w:t>n’t</w:t>
      </w:r>
      <w:r w:rsidR="00A03A77" w:rsidRPr="001D025A">
        <w:rPr>
          <w:rFonts w:ascii="Verdana" w:hAnsi="Verdana"/>
          <w:color w:val="000000"/>
          <w:sz w:val="20"/>
        </w:rPr>
        <w:t xml:space="preserve"> make up their mind whether they</w:t>
      </w:r>
      <w:r>
        <w:rPr>
          <w:rFonts w:ascii="Verdana" w:hAnsi="Verdana"/>
          <w:color w:val="000000"/>
          <w:sz w:val="20"/>
        </w:rPr>
        <w:t>’re</w:t>
      </w:r>
      <w:r w:rsidR="00A03A77" w:rsidRPr="001D025A">
        <w:rPr>
          <w:rFonts w:ascii="Verdana" w:hAnsi="Verdana"/>
          <w:color w:val="000000"/>
          <w:sz w:val="20"/>
        </w:rPr>
        <w:t xml:space="preserve"> pitching or catching, you just go on out to San Francisco and cruise the streets a bit, you</w:t>
      </w:r>
      <w:r>
        <w:rPr>
          <w:rFonts w:ascii="Verdana" w:hAnsi="Verdana"/>
          <w:color w:val="000000"/>
          <w:sz w:val="20"/>
        </w:rPr>
        <w:t>’ll</w:t>
      </w:r>
      <w:r w:rsidR="00A03A77" w:rsidRPr="001D025A">
        <w:rPr>
          <w:rFonts w:ascii="Verdana" w:hAnsi="Verdana"/>
          <w:color w:val="000000"/>
          <w:sz w:val="20"/>
        </w:rPr>
        <w:t xml:space="preserve"> see plenty. And I figure angels probably are</w:t>
      </w:r>
      <w:r>
        <w:rPr>
          <w:rFonts w:ascii="Verdana" w:hAnsi="Verdana"/>
          <w:color w:val="000000"/>
          <w:sz w:val="20"/>
        </w:rPr>
        <w:t>n’t</w:t>
      </w:r>
      <w:r w:rsidR="00A03A77" w:rsidRPr="001D025A">
        <w:rPr>
          <w:rFonts w:ascii="Verdana" w:hAnsi="Verdana"/>
          <w:color w:val="000000"/>
          <w:sz w:val="20"/>
        </w:rPr>
        <w:t xml:space="preserve"> much better. You</w:t>
      </w:r>
      <w:r>
        <w:rPr>
          <w:rFonts w:ascii="Verdana" w:hAnsi="Verdana"/>
          <w:color w:val="000000"/>
          <w:sz w:val="20"/>
        </w:rPr>
        <w:t>’ll</w:t>
      </w:r>
      <w:r w:rsidR="00A03A77" w:rsidRPr="001D025A">
        <w:rPr>
          <w:rFonts w:ascii="Verdana" w:hAnsi="Verdana"/>
          <w:color w:val="000000"/>
          <w:sz w:val="20"/>
        </w:rPr>
        <w:t xml:space="preserve"> notice God never wastes much time talking to</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them</w:t>
      </w:r>
      <w:r w:rsidR="00A03A77" w:rsidRPr="001D025A">
        <w:rPr>
          <w:rStyle w:val="01Text"/>
          <w:rFonts w:ascii="Verdana" w:hAnsi="Verdana"/>
          <w:color w:val="000000"/>
          <w:sz w:val="20"/>
        </w:rPr>
        <w:t xml:space="preserve"> </w:t>
      </w:r>
      <w:r w:rsidR="00A03A77" w:rsidRPr="001D025A">
        <w:rPr>
          <w:rFonts w:ascii="Verdana" w:hAnsi="Verdana"/>
          <w:color w:val="000000"/>
          <w:sz w:val="20"/>
        </w:rPr>
        <w:t>in the Bible; no, He knows that men are a hell of a lot more interesting, got more</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to</w:t>
      </w:r>
      <w:r w:rsidR="00A03A77" w:rsidRPr="001D025A">
        <w:rPr>
          <w:rStyle w:val="01Text"/>
          <w:rFonts w:ascii="Verdana" w:hAnsi="Verdana"/>
          <w:color w:val="000000"/>
          <w:sz w:val="20"/>
        </w:rPr>
        <w:t xml:space="preserve"> </w:t>
      </w:r>
      <w:r>
        <w:rPr>
          <w:rFonts w:ascii="Verdana" w:hAnsi="Verdana"/>
          <w:color w:val="000000"/>
          <w:sz w:val="20"/>
        </w:rPr>
        <w:t>’</w:t>
      </w:r>
      <w:r w:rsidR="00A03A77" w:rsidRPr="001D025A">
        <w:rPr>
          <w:rFonts w:ascii="Verdana" w:hAnsi="Verdana"/>
          <w:color w:val="000000"/>
          <w:sz w:val="20"/>
        </w:rPr>
        <w:t>em, than the bunch of dickless choirboys He</w:t>
      </w:r>
      <w:r>
        <w:rPr>
          <w:rFonts w:ascii="Verdana" w:hAnsi="Verdana"/>
          <w:color w:val="000000"/>
          <w:sz w:val="20"/>
        </w:rPr>
        <w:t>’s</w:t>
      </w:r>
      <w:r w:rsidR="00A03A77" w:rsidRPr="001D025A">
        <w:rPr>
          <w:rFonts w:ascii="Verdana" w:hAnsi="Verdana"/>
          <w:color w:val="000000"/>
          <w:sz w:val="20"/>
        </w:rPr>
        <w:t xml:space="preserve"> got fetchin</w:t>
      </w:r>
      <w:r>
        <w:rPr>
          <w:rFonts w:ascii="Verdana" w:hAnsi="Verdana"/>
          <w:color w:val="000000"/>
          <w:sz w:val="20"/>
        </w:rPr>
        <w:t>’</w:t>
      </w:r>
      <w:r w:rsidR="00A03A77" w:rsidRPr="001D025A">
        <w:rPr>
          <w:rFonts w:ascii="Verdana" w:hAnsi="Verdana"/>
          <w:color w:val="000000"/>
          <w:sz w:val="20"/>
        </w:rPr>
        <w:t xml:space="preserve"> and carryin</w:t>
      </w:r>
      <w:r>
        <w:rPr>
          <w:rFonts w:ascii="Verdana" w:hAnsi="Verdana"/>
          <w:color w:val="000000"/>
          <w:sz w:val="20"/>
        </w:rPr>
        <w:t>’</w:t>
      </w:r>
      <w:r w:rsidR="00A03A77" w:rsidRPr="001D025A">
        <w:rPr>
          <w:rFonts w:ascii="Verdana" w:hAnsi="Verdana"/>
          <w:color w:val="000000"/>
          <w:sz w:val="20"/>
        </w:rPr>
        <w:t xml:space="preserve"> for Him!</w:t>
      </w:r>
      <w:r>
        <w:rPr>
          <w:rFonts w:ascii="Verdana" w:hAnsi="Verdana"/>
          <w:color w:val="000000"/>
          <w:sz w:val="20"/>
        </w:rPr>
        <w:t>”</w:t>
      </w:r>
    </w:p>
    <w:p w14:paraId="362F29E2" w14:textId="15F7DDE3"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The Bible</w:t>
      </w:r>
      <w:r>
        <w:rPr>
          <w:rFonts w:ascii="Verdana" w:hAnsi="Verdana"/>
          <w:color w:val="000000"/>
          <w:sz w:val="20"/>
        </w:rPr>
        <w:t>’s</w:t>
      </w:r>
      <w:r w:rsidR="00A03A77" w:rsidRPr="001D025A">
        <w:rPr>
          <w:rFonts w:ascii="Verdana" w:hAnsi="Verdana"/>
          <w:color w:val="000000"/>
          <w:sz w:val="20"/>
        </w:rPr>
        <w:t xml:space="preserve"> for men and women, Ma,</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That</w:t>
      </w:r>
      <w:r>
        <w:rPr>
          <w:rFonts w:ascii="Verdana" w:hAnsi="Verdana"/>
          <w:color w:val="000000"/>
          <w:sz w:val="20"/>
        </w:rPr>
        <w:t>’s</w:t>
      </w:r>
      <w:r w:rsidR="00A03A77" w:rsidRPr="001D025A">
        <w:rPr>
          <w:rFonts w:ascii="Verdana" w:hAnsi="Verdana"/>
          <w:color w:val="000000"/>
          <w:sz w:val="20"/>
        </w:rPr>
        <w:t xml:space="preserve"> why it</w:t>
      </w:r>
      <w:r>
        <w:rPr>
          <w:rFonts w:ascii="Verdana" w:hAnsi="Verdana"/>
          <w:color w:val="000000"/>
          <w:sz w:val="20"/>
        </w:rPr>
        <w:t>’s</w:t>
      </w:r>
      <w:r w:rsidR="00A03A77" w:rsidRPr="001D025A">
        <w:rPr>
          <w:rFonts w:ascii="Verdana" w:hAnsi="Verdana"/>
          <w:color w:val="000000"/>
          <w:sz w:val="20"/>
        </w:rPr>
        <w:t xml:space="preserve"> about us and not the angels. They do</w:t>
      </w:r>
      <w:r>
        <w:rPr>
          <w:rFonts w:ascii="Verdana" w:hAnsi="Verdana"/>
          <w:color w:val="000000"/>
          <w:sz w:val="20"/>
        </w:rPr>
        <w:t>n’t</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need</w:t>
      </w:r>
      <w:r w:rsidR="00A03A77" w:rsidRPr="001D025A">
        <w:rPr>
          <w:rStyle w:val="01Text"/>
          <w:rFonts w:ascii="Verdana" w:hAnsi="Verdana"/>
          <w:color w:val="000000"/>
          <w:sz w:val="20"/>
        </w:rPr>
        <w:t xml:space="preserve"> </w:t>
      </w:r>
      <w:r w:rsidR="00A03A77" w:rsidRPr="001D025A">
        <w:rPr>
          <w:rFonts w:ascii="Verdana" w:hAnsi="Verdana"/>
          <w:color w:val="000000"/>
          <w:sz w:val="20"/>
        </w:rPr>
        <w:t>an instruction book to know what God wants of them; they</w:t>
      </w:r>
      <w:r>
        <w:rPr>
          <w:rFonts w:ascii="Verdana" w:hAnsi="Verdana"/>
          <w:color w:val="000000"/>
          <w:sz w:val="20"/>
        </w:rPr>
        <w:t>’re</w:t>
      </w:r>
      <w:r w:rsidR="00A03A77" w:rsidRPr="001D025A">
        <w:rPr>
          <w:rFonts w:ascii="Verdana" w:hAnsi="Verdana"/>
          <w:color w:val="000000"/>
          <w:sz w:val="20"/>
        </w:rPr>
        <w:t xml:space="preserve"> God</w:t>
      </w:r>
      <w:r>
        <w:rPr>
          <w:rFonts w:ascii="Verdana" w:hAnsi="Verdana"/>
          <w:color w:val="000000"/>
          <w:sz w:val="20"/>
        </w:rPr>
        <w:t>’s</w:t>
      </w:r>
      <w:r w:rsidR="00A03A77" w:rsidRPr="001D025A">
        <w:rPr>
          <w:rFonts w:ascii="Verdana" w:hAnsi="Verdana"/>
          <w:color w:val="000000"/>
          <w:sz w:val="20"/>
        </w:rPr>
        <w:t xml:space="preserve"> will made manifest. That</w:t>
      </w:r>
      <w:r>
        <w:rPr>
          <w:rFonts w:ascii="Verdana" w:hAnsi="Verdana"/>
          <w:color w:val="000000"/>
          <w:sz w:val="20"/>
        </w:rPr>
        <w:t>’s</w:t>
      </w:r>
      <w:r w:rsidR="00A03A77" w:rsidRPr="001D025A">
        <w:rPr>
          <w:rFonts w:ascii="Verdana" w:hAnsi="Verdana"/>
          <w:color w:val="000000"/>
          <w:sz w:val="20"/>
        </w:rPr>
        <w:t xml:space="preserve"> why I want to see </w:t>
      </w:r>
      <w:r>
        <w:rPr>
          <w:rFonts w:ascii="Verdana" w:hAnsi="Verdana"/>
          <w:color w:val="000000"/>
          <w:sz w:val="20"/>
        </w:rPr>
        <w:t>’</w:t>
      </w:r>
      <w:r w:rsidR="00A03A77" w:rsidRPr="001D025A">
        <w:rPr>
          <w:rFonts w:ascii="Verdana" w:hAnsi="Verdana"/>
          <w:color w:val="000000"/>
          <w:sz w:val="20"/>
        </w:rPr>
        <w:t>em, meet them and talk with them; they know God better than we do.</w:t>
      </w:r>
      <w:r>
        <w:rPr>
          <w:rFonts w:ascii="Verdana" w:hAnsi="Verdana"/>
          <w:color w:val="000000"/>
          <w:sz w:val="20"/>
        </w:rPr>
        <w:t>”</w:t>
      </w:r>
    </w:p>
    <w:p w14:paraId="5C5DA9B5"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Hmph.</w:t>
      </w:r>
      <w:r>
        <w:rPr>
          <w:rFonts w:ascii="Verdana" w:hAnsi="Verdana"/>
          <w:color w:val="000000"/>
          <w:sz w:val="20"/>
        </w:rPr>
        <w:t>”</w:t>
      </w:r>
    </w:p>
    <w:p w14:paraId="4B737E71" w14:textId="2236DD83"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did</w:t>
      </w:r>
      <w:r w:rsidR="001D025A">
        <w:rPr>
          <w:rFonts w:ascii="Verdana" w:hAnsi="Verdana"/>
          <w:color w:val="000000"/>
          <w:sz w:val="20"/>
        </w:rPr>
        <w:t>n’t</w:t>
      </w:r>
      <w:r w:rsidRPr="001D025A">
        <w:rPr>
          <w:rFonts w:ascii="Verdana" w:hAnsi="Verdana"/>
          <w:color w:val="000000"/>
          <w:sz w:val="20"/>
        </w:rPr>
        <w:t xml:space="preserve"> try to convince his mother of anything; he knew her better than that. She</w:t>
      </w:r>
      <w:r w:rsidR="001D025A">
        <w:rPr>
          <w:rFonts w:ascii="Verdana" w:hAnsi="Verdana"/>
          <w:color w:val="000000"/>
          <w:sz w:val="20"/>
        </w:rPr>
        <w:t>’d</w:t>
      </w:r>
      <w:r w:rsidRPr="001D025A">
        <w:rPr>
          <w:rFonts w:ascii="Verdana" w:hAnsi="Verdana"/>
          <w:color w:val="000000"/>
          <w:sz w:val="20"/>
        </w:rPr>
        <w:t xml:space="preserve"> settled her mind on its path a long time ago, probably when he was still in diapers, and he could</w:t>
      </w:r>
      <w:r w:rsidR="001D025A">
        <w:rPr>
          <w:rFonts w:ascii="Verdana" w:hAnsi="Verdana"/>
          <w:color w:val="000000"/>
          <w:sz w:val="20"/>
        </w:rPr>
        <w:t>n’t</w:t>
      </w:r>
      <w:r w:rsidRPr="001D025A">
        <w:rPr>
          <w:rFonts w:ascii="Verdana" w:hAnsi="Verdana"/>
          <w:color w:val="000000"/>
          <w:sz w:val="20"/>
        </w:rPr>
        <w:t xml:space="preserve"> see her turning aside from it for anything short of the Second Coming</w:t>
      </w:r>
      <w:r w:rsidR="00154FAE">
        <w:rPr>
          <w:rFonts w:ascii="Verdana" w:hAnsi="Verdana"/>
          <w:color w:val="000000"/>
          <w:sz w:val="20"/>
        </w:rPr>
        <w:t xml:space="preserve"> — </w:t>
      </w:r>
      <w:r w:rsidRPr="001D025A">
        <w:rPr>
          <w:rFonts w:ascii="Verdana" w:hAnsi="Verdana"/>
          <w:color w:val="000000"/>
          <w:sz w:val="20"/>
        </w:rPr>
        <w:t>and at least she was</w:t>
      </w:r>
      <w:r w:rsidR="001D025A">
        <w:rPr>
          <w:rFonts w:ascii="Verdana" w:hAnsi="Verdana"/>
          <w:color w:val="000000"/>
          <w:sz w:val="20"/>
        </w:rPr>
        <w:t>n’t</w:t>
      </w:r>
      <w:r w:rsidRPr="001D025A">
        <w:rPr>
          <w:rFonts w:ascii="Verdana" w:hAnsi="Verdana"/>
          <w:color w:val="000000"/>
          <w:sz w:val="20"/>
        </w:rPr>
        <w:t xml:space="preserve"> expecting that to happen next Tuesday, the way Aunt Aimee was.</w:t>
      </w:r>
    </w:p>
    <w:p w14:paraId="28C68899" w14:textId="04DF35E2"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But he was</w:t>
      </w:r>
      <w:r w:rsidR="001D025A">
        <w:rPr>
          <w:rFonts w:ascii="Verdana" w:hAnsi="Verdana"/>
          <w:color w:val="000000"/>
          <w:sz w:val="20"/>
        </w:rPr>
        <w:t>n’t</w:t>
      </w:r>
      <w:r w:rsidRPr="001D025A">
        <w:rPr>
          <w:rFonts w:ascii="Verdana" w:hAnsi="Verdana"/>
          <w:color w:val="000000"/>
          <w:sz w:val="20"/>
        </w:rPr>
        <w:t xml:space="preserve"> letting her turn</w:t>
      </w:r>
      <w:r w:rsidRPr="001D025A">
        <w:rPr>
          <w:rStyle w:val="01Text"/>
          <w:rFonts w:ascii="Verdana" w:hAnsi="Verdana"/>
          <w:color w:val="000000"/>
          <w:sz w:val="20"/>
        </w:rPr>
        <w:t xml:space="preserve"> </w:t>
      </w:r>
      <w:r w:rsidRPr="001D025A">
        <w:rPr>
          <w:rStyle w:val="00Text"/>
          <w:rFonts w:ascii="Verdana" w:hAnsi="Verdana"/>
          <w:color w:val="000000"/>
          <w:sz w:val="20"/>
        </w:rPr>
        <w:t>him</w:t>
      </w:r>
      <w:r w:rsidRPr="001D025A">
        <w:rPr>
          <w:rStyle w:val="01Text"/>
          <w:rFonts w:ascii="Verdana" w:hAnsi="Verdana"/>
          <w:color w:val="000000"/>
          <w:sz w:val="20"/>
        </w:rPr>
        <w:t xml:space="preserve"> </w:t>
      </w:r>
      <w:r w:rsidRPr="001D025A">
        <w:rPr>
          <w:rFonts w:ascii="Verdana" w:hAnsi="Verdana"/>
          <w:color w:val="000000"/>
          <w:sz w:val="20"/>
        </w:rPr>
        <w:t>aside, either. He looked around at the world God had created, the cast-aside world that God had left to Adam and Eve after they disappointed Him so much, and he saw the glory and wonder of it all, the magnificence of the vast blue sky and the bright green leaves, the smell of woodsmoke or wisteria or a pretty woman, the sound of the birds in the trees and the water in the creek, and it was all so beautiful he could scarcely stand it</w:t>
      </w:r>
      <w:r w:rsidR="00154FAE">
        <w:rPr>
          <w:rFonts w:ascii="Verdana" w:hAnsi="Verdana"/>
          <w:color w:val="000000"/>
          <w:sz w:val="20"/>
        </w:rPr>
        <w:t xml:space="preserve"> — </w:t>
      </w:r>
      <w:r w:rsidRPr="001D025A">
        <w:rPr>
          <w:rFonts w:ascii="Verdana" w:hAnsi="Verdana"/>
          <w:color w:val="000000"/>
          <w:sz w:val="20"/>
        </w:rPr>
        <w:t>and this was the</w:t>
      </w:r>
      <w:r w:rsidRPr="001D025A">
        <w:rPr>
          <w:rStyle w:val="01Text"/>
          <w:rFonts w:ascii="Verdana" w:hAnsi="Verdana"/>
          <w:color w:val="000000"/>
          <w:sz w:val="20"/>
        </w:rPr>
        <w:t xml:space="preserve"> </w:t>
      </w:r>
      <w:r w:rsidRPr="001D025A">
        <w:rPr>
          <w:rStyle w:val="00Text"/>
          <w:rFonts w:ascii="Verdana" w:hAnsi="Verdana"/>
          <w:color w:val="000000"/>
          <w:sz w:val="20"/>
        </w:rPr>
        <w:t>fallen</w:t>
      </w:r>
      <w:r w:rsidRPr="001D025A">
        <w:rPr>
          <w:rStyle w:val="01Text"/>
          <w:rFonts w:ascii="Verdana" w:hAnsi="Verdana"/>
          <w:color w:val="000000"/>
          <w:sz w:val="20"/>
        </w:rPr>
        <w:t xml:space="preserve"> </w:t>
      </w:r>
      <w:r w:rsidRPr="001D025A">
        <w:rPr>
          <w:rFonts w:ascii="Verdana" w:hAnsi="Verdana"/>
          <w:color w:val="000000"/>
          <w:sz w:val="20"/>
        </w:rPr>
        <w:t>world, while the Lord</w:t>
      </w:r>
      <w:r w:rsidR="001D025A">
        <w:rPr>
          <w:rFonts w:ascii="Verdana" w:hAnsi="Verdana"/>
          <w:color w:val="000000"/>
          <w:sz w:val="20"/>
        </w:rPr>
        <w:t>’s</w:t>
      </w:r>
      <w:r w:rsidRPr="001D025A">
        <w:rPr>
          <w:rFonts w:ascii="Verdana" w:hAnsi="Verdana"/>
          <w:color w:val="000000"/>
          <w:sz w:val="20"/>
        </w:rPr>
        <w:t xml:space="preserve"> angels never fell. How much more beautiful would they be, then?</w:t>
      </w:r>
    </w:p>
    <w:p w14:paraId="63731D5D" w14:textId="0F2E6FD6"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knew that for a lot of folks, God and His angels were something you talked about on Sunday mornings that did</w:t>
      </w:r>
      <w:r w:rsidR="001D025A">
        <w:rPr>
          <w:rFonts w:ascii="Verdana" w:hAnsi="Verdana"/>
          <w:color w:val="000000"/>
          <w:sz w:val="20"/>
        </w:rPr>
        <w:t>n’t</w:t>
      </w:r>
      <w:r w:rsidRPr="001D025A">
        <w:rPr>
          <w:rFonts w:ascii="Verdana" w:hAnsi="Verdana"/>
          <w:color w:val="000000"/>
          <w:sz w:val="20"/>
        </w:rPr>
        <w:t xml:space="preserve"> have a thing to do with the everyday world. But Jim did</w:t>
      </w:r>
      <w:r w:rsidR="001D025A">
        <w:rPr>
          <w:rFonts w:ascii="Verdana" w:hAnsi="Verdana"/>
          <w:color w:val="000000"/>
          <w:sz w:val="20"/>
        </w:rPr>
        <w:t>n’t</w:t>
      </w:r>
      <w:r w:rsidRPr="001D025A">
        <w:rPr>
          <w:rFonts w:ascii="Verdana" w:hAnsi="Verdana"/>
          <w:color w:val="000000"/>
          <w:sz w:val="20"/>
        </w:rPr>
        <w:t xml:space="preserve"> see it that way. He knew other people did</w:t>
      </w:r>
      <w:r w:rsidR="001D025A">
        <w:rPr>
          <w:rFonts w:ascii="Verdana" w:hAnsi="Verdana"/>
          <w:color w:val="000000"/>
          <w:sz w:val="20"/>
        </w:rPr>
        <w:t>n’t</w:t>
      </w:r>
      <w:r w:rsidRPr="001D025A">
        <w:rPr>
          <w:rFonts w:ascii="Verdana" w:hAnsi="Verdana"/>
          <w:color w:val="000000"/>
          <w:sz w:val="20"/>
        </w:rPr>
        <w:t xml:space="preserve"> see any angels, but he did</w:t>
      </w:r>
      <w:r w:rsidR="001D025A">
        <w:rPr>
          <w:rFonts w:ascii="Verdana" w:hAnsi="Verdana"/>
          <w:color w:val="000000"/>
          <w:sz w:val="20"/>
        </w:rPr>
        <w:t>n’t</w:t>
      </w:r>
      <w:r w:rsidRPr="001D025A">
        <w:rPr>
          <w:rFonts w:ascii="Verdana" w:hAnsi="Verdana"/>
          <w:color w:val="000000"/>
          <w:sz w:val="20"/>
        </w:rPr>
        <w:t xml:space="preserve"> let that stop him. He was pretty sure, from what the other fellows said, that he saw things not everyone saw</w:t>
      </w:r>
      <w:r w:rsidR="00154FAE">
        <w:rPr>
          <w:rFonts w:ascii="Verdana" w:hAnsi="Verdana"/>
          <w:color w:val="000000"/>
          <w:sz w:val="20"/>
        </w:rPr>
        <w:t xml:space="preserve"> — </w:t>
      </w:r>
      <w:r w:rsidRPr="001D025A">
        <w:rPr>
          <w:rFonts w:ascii="Verdana" w:hAnsi="Verdana"/>
          <w:color w:val="000000"/>
          <w:sz w:val="20"/>
        </w:rPr>
        <w:t>that he saw</w:t>
      </w:r>
      <w:r w:rsidRPr="001D025A">
        <w:rPr>
          <w:rStyle w:val="01Text"/>
          <w:rFonts w:ascii="Verdana" w:hAnsi="Verdana"/>
          <w:color w:val="000000"/>
          <w:sz w:val="20"/>
        </w:rPr>
        <w:t xml:space="preserve"> </w:t>
      </w:r>
      <w:r w:rsidRPr="001D025A">
        <w:rPr>
          <w:rStyle w:val="00Text"/>
          <w:rFonts w:ascii="Verdana" w:hAnsi="Verdana"/>
          <w:color w:val="000000"/>
          <w:sz w:val="20"/>
        </w:rPr>
        <w:t>more</w:t>
      </w:r>
      <w:r w:rsidRPr="001D025A">
        <w:rPr>
          <w:rStyle w:val="01Text"/>
          <w:rFonts w:ascii="Verdana" w:hAnsi="Verdana"/>
          <w:color w:val="000000"/>
          <w:sz w:val="20"/>
        </w:rPr>
        <w:t xml:space="preserve"> </w:t>
      </w:r>
      <w:r w:rsidRPr="001D025A">
        <w:rPr>
          <w:rFonts w:ascii="Verdana" w:hAnsi="Verdana"/>
          <w:color w:val="000000"/>
          <w:sz w:val="20"/>
        </w:rPr>
        <w:t>than most people. He hoped that meant that he might be able to see an angel where other men would</w:t>
      </w:r>
      <w:r w:rsidR="001D025A">
        <w:rPr>
          <w:rFonts w:ascii="Verdana" w:hAnsi="Verdana"/>
          <w:color w:val="000000"/>
          <w:sz w:val="20"/>
        </w:rPr>
        <w:t>n’t</w:t>
      </w:r>
      <w:r w:rsidRPr="001D025A">
        <w:rPr>
          <w:rFonts w:ascii="Verdana" w:hAnsi="Verdana"/>
          <w:color w:val="000000"/>
          <w:sz w:val="20"/>
        </w:rPr>
        <w:t>, because he</w:t>
      </w:r>
      <w:r w:rsidRPr="001D025A">
        <w:rPr>
          <w:rStyle w:val="01Text"/>
          <w:rFonts w:ascii="Verdana" w:hAnsi="Verdana"/>
          <w:color w:val="000000"/>
          <w:sz w:val="20"/>
        </w:rPr>
        <w:t xml:space="preserve"> </w:t>
      </w:r>
      <w:r w:rsidRPr="001D025A">
        <w:rPr>
          <w:rStyle w:val="00Text"/>
          <w:rFonts w:ascii="Verdana" w:hAnsi="Verdana"/>
          <w:color w:val="000000"/>
          <w:sz w:val="20"/>
        </w:rPr>
        <w:t>needed</w:t>
      </w:r>
      <w:r w:rsidRPr="001D025A">
        <w:rPr>
          <w:rStyle w:val="01Text"/>
          <w:rFonts w:ascii="Verdana" w:hAnsi="Verdana"/>
          <w:color w:val="000000"/>
          <w:sz w:val="20"/>
        </w:rPr>
        <w:t xml:space="preserve"> </w:t>
      </w:r>
      <w:r w:rsidRPr="001D025A">
        <w:rPr>
          <w:rFonts w:ascii="Verdana" w:hAnsi="Verdana"/>
          <w:color w:val="000000"/>
          <w:sz w:val="20"/>
        </w:rPr>
        <w:t>to see one.</w:t>
      </w:r>
    </w:p>
    <w:p w14:paraId="523A5313" w14:textId="6DE17B19"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Angels were the only glimpse of Heaven a man could hope for while he lived, and Jim was</w:t>
      </w:r>
      <w:r w:rsidR="001D025A">
        <w:rPr>
          <w:rFonts w:ascii="Verdana" w:hAnsi="Verdana"/>
          <w:color w:val="000000"/>
          <w:sz w:val="20"/>
        </w:rPr>
        <w:t>n’t</w:t>
      </w:r>
      <w:r w:rsidRPr="001D025A">
        <w:rPr>
          <w:rFonts w:ascii="Verdana" w:hAnsi="Verdana"/>
          <w:color w:val="000000"/>
          <w:sz w:val="20"/>
        </w:rPr>
        <w:t xml:space="preserve"> anywhere near sure enough of himself to think he</w:t>
      </w:r>
      <w:r w:rsidR="001D025A">
        <w:rPr>
          <w:rFonts w:ascii="Verdana" w:hAnsi="Verdana"/>
          <w:color w:val="000000"/>
          <w:sz w:val="20"/>
        </w:rPr>
        <w:t>’d</w:t>
      </w:r>
      <w:r w:rsidRPr="001D025A">
        <w:rPr>
          <w:rFonts w:ascii="Verdana" w:hAnsi="Verdana"/>
          <w:color w:val="000000"/>
          <w:sz w:val="20"/>
        </w:rPr>
        <w:t xml:space="preserve"> be seeing anything but flames once he died. He knew he was a shiftless fool, since everyone had told him as much every day of his life, and he did</w:t>
      </w:r>
      <w:r w:rsidR="001D025A">
        <w:rPr>
          <w:rFonts w:ascii="Verdana" w:hAnsi="Verdana"/>
          <w:color w:val="000000"/>
          <w:sz w:val="20"/>
        </w:rPr>
        <w:t>n’t</w:t>
      </w:r>
      <w:r w:rsidRPr="001D025A">
        <w:rPr>
          <w:rFonts w:ascii="Verdana" w:hAnsi="Verdana"/>
          <w:color w:val="000000"/>
          <w:sz w:val="20"/>
        </w:rPr>
        <w:t xml:space="preserve"> see as how there</w:t>
      </w:r>
      <w:r w:rsidR="001D025A">
        <w:rPr>
          <w:rFonts w:ascii="Verdana" w:hAnsi="Verdana"/>
          <w:color w:val="000000"/>
          <w:sz w:val="20"/>
        </w:rPr>
        <w:t>’d</w:t>
      </w:r>
      <w:r w:rsidRPr="001D025A">
        <w:rPr>
          <w:rFonts w:ascii="Verdana" w:hAnsi="Verdana"/>
          <w:color w:val="000000"/>
          <w:sz w:val="20"/>
        </w:rPr>
        <w:t xml:space="preserve"> be room for such a one in God</w:t>
      </w:r>
      <w:r w:rsidR="001D025A">
        <w:rPr>
          <w:rFonts w:ascii="Verdana" w:hAnsi="Verdana"/>
          <w:color w:val="000000"/>
          <w:sz w:val="20"/>
        </w:rPr>
        <w:t>’s</w:t>
      </w:r>
      <w:r w:rsidRPr="001D025A">
        <w:rPr>
          <w:rFonts w:ascii="Verdana" w:hAnsi="Verdana"/>
          <w:color w:val="000000"/>
          <w:sz w:val="20"/>
        </w:rPr>
        <w:t xml:space="preserve"> Heaven. Oh, Jesus loved him, he knew that, had been told it since before he could talk, but Jim did</w:t>
      </w:r>
      <w:r w:rsidR="001D025A">
        <w:rPr>
          <w:rFonts w:ascii="Verdana" w:hAnsi="Verdana"/>
          <w:color w:val="000000"/>
          <w:sz w:val="20"/>
        </w:rPr>
        <w:t>n’t</w:t>
      </w:r>
      <w:r w:rsidRPr="001D025A">
        <w:rPr>
          <w:rFonts w:ascii="Verdana" w:hAnsi="Verdana"/>
          <w:color w:val="000000"/>
          <w:sz w:val="20"/>
        </w:rPr>
        <w:t xml:space="preserve"> figure that meant he would</w:t>
      </w:r>
      <w:r w:rsidR="001D025A">
        <w:rPr>
          <w:rFonts w:ascii="Verdana" w:hAnsi="Verdana"/>
          <w:color w:val="000000"/>
          <w:sz w:val="20"/>
        </w:rPr>
        <w:t>n’t</w:t>
      </w:r>
      <w:r w:rsidRPr="001D025A">
        <w:rPr>
          <w:rFonts w:ascii="Verdana" w:hAnsi="Verdana"/>
          <w:color w:val="000000"/>
          <w:sz w:val="20"/>
        </w:rPr>
        <w:t xml:space="preserve"> catch Hell for his sins when he died, any more than old Ticker had</w:t>
      </w:r>
      <w:r w:rsidR="001D025A">
        <w:rPr>
          <w:rFonts w:ascii="Verdana" w:hAnsi="Verdana"/>
          <w:color w:val="000000"/>
          <w:sz w:val="20"/>
        </w:rPr>
        <w:t>n’t</w:t>
      </w:r>
      <w:r w:rsidRPr="001D025A">
        <w:rPr>
          <w:rFonts w:ascii="Verdana" w:hAnsi="Verdana"/>
          <w:color w:val="000000"/>
          <w:sz w:val="20"/>
        </w:rPr>
        <w:t xml:space="preserve"> caught Hell from Jim when he</w:t>
      </w:r>
      <w:r w:rsidR="001D025A">
        <w:rPr>
          <w:rFonts w:ascii="Verdana" w:hAnsi="Verdana"/>
          <w:color w:val="000000"/>
          <w:sz w:val="20"/>
        </w:rPr>
        <w:t>’d</w:t>
      </w:r>
      <w:r w:rsidRPr="001D025A">
        <w:rPr>
          <w:rFonts w:ascii="Verdana" w:hAnsi="Verdana"/>
          <w:color w:val="000000"/>
          <w:sz w:val="20"/>
        </w:rPr>
        <w:t xml:space="preserve"> dig out under the fence to chase rabbits. Despite that Jim loved the old dog, he</w:t>
      </w:r>
      <w:r w:rsidR="001D025A">
        <w:rPr>
          <w:rFonts w:ascii="Verdana" w:hAnsi="Verdana"/>
          <w:color w:val="000000"/>
          <w:sz w:val="20"/>
        </w:rPr>
        <w:t>’d</w:t>
      </w:r>
      <w:r w:rsidRPr="001D025A">
        <w:rPr>
          <w:rFonts w:ascii="Verdana" w:hAnsi="Verdana"/>
          <w:color w:val="000000"/>
          <w:sz w:val="20"/>
        </w:rPr>
        <w:t xml:space="preserve"> whacked Ticker across the nose and tied him up when he misbehaved and left him to whimper, and Jim was</w:t>
      </w:r>
      <w:r w:rsidR="001D025A">
        <w:rPr>
          <w:rFonts w:ascii="Verdana" w:hAnsi="Verdana"/>
          <w:color w:val="000000"/>
          <w:sz w:val="20"/>
        </w:rPr>
        <w:t>n’t</w:t>
      </w:r>
      <w:r w:rsidRPr="001D025A">
        <w:rPr>
          <w:rFonts w:ascii="Verdana" w:hAnsi="Verdana"/>
          <w:color w:val="000000"/>
          <w:sz w:val="20"/>
        </w:rPr>
        <w:t xml:space="preserve"> expecting anything kinder from God when his time came. A man should know better than a dog how to behave.</w:t>
      </w:r>
    </w:p>
    <w:p w14:paraId="2291D506" w14:textId="13122298"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With that in mind, Jim did</w:t>
      </w:r>
      <w:r w:rsidR="001D025A">
        <w:rPr>
          <w:rFonts w:ascii="Verdana" w:hAnsi="Verdana"/>
          <w:color w:val="000000"/>
          <w:sz w:val="20"/>
        </w:rPr>
        <w:t>n’t</w:t>
      </w:r>
      <w:r w:rsidRPr="001D025A">
        <w:rPr>
          <w:rFonts w:ascii="Verdana" w:hAnsi="Verdana"/>
          <w:color w:val="000000"/>
          <w:sz w:val="20"/>
        </w:rPr>
        <w:t xml:space="preserve"> think he</w:t>
      </w:r>
      <w:r w:rsidR="001D025A">
        <w:rPr>
          <w:rFonts w:ascii="Verdana" w:hAnsi="Verdana"/>
          <w:color w:val="000000"/>
          <w:sz w:val="20"/>
        </w:rPr>
        <w:t>’d</w:t>
      </w:r>
      <w:r w:rsidRPr="001D025A">
        <w:rPr>
          <w:rFonts w:ascii="Verdana" w:hAnsi="Verdana"/>
          <w:color w:val="000000"/>
          <w:sz w:val="20"/>
        </w:rPr>
        <w:t xml:space="preserve"> be singing hymns in Heaven for eternity. He was pretty sure he was bound the other way. He accepted that, but before he went he wanted to get a look at what he</w:t>
      </w:r>
      <w:r w:rsidR="001D025A">
        <w:rPr>
          <w:rFonts w:ascii="Verdana" w:hAnsi="Verdana"/>
          <w:color w:val="000000"/>
          <w:sz w:val="20"/>
        </w:rPr>
        <w:t>’d</w:t>
      </w:r>
      <w:r w:rsidRPr="001D025A">
        <w:rPr>
          <w:rFonts w:ascii="Verdana" w:hAnsi="Verdana"/>
          <w:color w:val="000000"/>
          <w:sz w:val="20"/>
        </w:rPr>
        <w:t xml:space="preserve"> be missing, and here on Earth that could only mean an angel.</w:t>
      </w:r>
    </w:p>
    <w:p w14:paraId="4FA607D8" w14:textId="3409C58B"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lastRenderedPageBreak/>
        <w:t>He did</w:t>
      </w:r>
      <w:r w:rsidR="001D025A">
        <w:rPr>
          <w:rFonts w:ascii="Verdana" w:hAnsi="Verdana"/>
          <w:color w:val="000000"/>
          <w:sz w:val="20"/>
        </w:rPr>
        <w:t>n’t</w:t>
      </w:r>
      <w:r w:rsidRPr="001D025A">
        <w:rPr>
          <w:rFonts w:ascii="Verdana" w:hAnsi="Verdana"/>
          <w:color w:val="000000"/>
          <w:sz w:val="20"/>
        </w:rPr>
        <w:t xml:space="preserve"> explain this all to his friends, for fear they</w:t>
      </w:r>
      <w:r w:rsidR="001D025A">
        <w:rPr>
          <w:rFonts w:ascii="Verdana" w:hAnsi="Verdana"/>
          <w:color w:val="000000"/>
          <w:sz w:val="20"/>
        </w:rPr>
        <w:t>’d</w:t>
      </w:r>
      <w:r w:rsidRPr="001D025A">
        <w:rPr>
          <w:rFonts w:ascii="Verdana" w:hAnsi="Verdana"/>
          <w:color w:val="000000"/>
          <w:sz w:val="20"/>
        </w:rPr>
        <w:t xml:space="preserve"> tell him what a fool he was. He</w:t>
      </w:r>
      <w:r w:rsidR="001D025A">
        <w:rPr>
          <w:rFonts w:ascii="Verdana" w:hAnsi="Verdana"/>
          <w:color w:val="000000"/>
          <w:sz w:val="20"/>
        </w:rPr>
        <w:t>’d</w:t>
      </w:r>
      <w:r w:rsidRPr="001D025A">
        <w:rPr>
          <w:rFonts w:ascii="Verdana" w:hAnsi="Verdana"/>
          <w:color w:val="000000"/>
          <w:sz w:val="20"/>
        </w:rPr>
        <w:t xml:space="preserve"> been talked out of a good many things in his life, and usually he wished later that he had</w:t>
      </w:r>
      <w:r w:rsidR="001D025A">
        <w:rPr>
          <w:rFonts w:ascii="Verdana" w:hAnsi="Verdana"/>
          <w:color w:val="000000"/>
          <w:sz w:val="20"/>
        </w:rPr>
        <w:t>n’t</w:t>
      </w:r>
      <w:r w:rsidRPr="001D025A">
        <w:rPr>
          <w:rFonts w:ascii="Verdana" w:hAnsi="Verdana"/>
          <w:color w:val="000000"/>
          <w:sz w:val="20"/>
        </w:rPr>
        <w:t xml:space="preserve"> been, and he was</w:t>
      </w:r>
      <w:r w:rsidR="001D025A">
        <w:rPr>
          <w:rFonts w:ascii="Verdana" w:hAnsi="Verdana"/>
          <w:color w:val="000000"/>
          <w:sz w:val="20"/>
        </w:rPr>
        <w:t>n’t</w:t>
      </w:r>
      <w:r w:rsidRPr="001D025A">
        <w:rPr>
          <w:rFonts w:ascii="Verdana" w:hAnsi="Verdana"/>
          <w:color w:val="000000"/>
          <w:sz w:val="20"/>
        </w:rPr>
        <w:t xml:space="preserve"> going to let that happen with this. It was too important. It was so important, in fact, that he did</w:t>
      </w:r>
      <w:r w:rsidR="001D025A">
        <w:rPr>
          <w:rFonts w:ascii="Verdana" w:hAnsi="Verdana"/>
          <w:color w:val="000000"/>
          <w:sz w:val="20"/>
        </w:rPr>
        <w:t>n’t</w:t>
      </w:r>
      <w:r w:rsidRPr="001D025A">
        <w:rPr>
          <w:rFonts w:ascii="Verdana" w:hAnsi="Verdana"/>
          <w:color w:val="000000"/>
          <w:sz w:val="20"/>
        </w:rPr>
        <w:t xml:space="preserve"> intend to just quietly wait around home in hopes an angel would stop by Ballard, Kentucky on business. He intended to go out looking for one.</w:t>
      </w:r>
    </w:p>
    <w:p w14:paraId="2F87B9F1" w14:textId="7FB48109"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did</w:t>
      </w:r>
      <w:r w:rsidR="001D025A">
        <w:rPr>
          <w:rFonts w:ascii="Verdana" w:hAnsi="Verdana"/>
          <w:color w:val="000000"/>
          <w:sz w:val="20"/>
        </w:rPr>
        <w:t>n’t</w:t>
      </w:r>
      <w:r w:rsidRPr="001D025A">
        <w:rPr>
          <w:rFonts w:ascii="Verdana" w:hAnsi="Verdana"/>
          <w:color w:val="000000"/>
          <w:sz w:val="20"/>
        </w:rPr>
        <w:t xml:space="preserve"> tell his friends</w:t>
      </w:r>
      <w:r w:rsidRPr="001D025A">
        <w:rPr>
          <w:rStyle w:val="01Text"/>
          <w:rFonts w:ascii="Verdana" w:hAnsi="Verdana"/>
          <w:color w:val="000000"/>
          <w:sz w:val="20"/>
        </w:rPr>
        <w:t xml:space="preserve"> </w:t>
      </w:r>
      <w:r w:rsidRPr="001D025A">
        <w:rPr>
          <w:rStyle w:val="00Text"/>
          <w:rFonts w:ascii="Verdana" w:hAnsi="Verdana"/>
          <w:color w:val="000000"/>
          <w:sz w:val="20"/>
        </w:rPr>
        <w:t>that</w:t>
      </w:r>
      <w:r w:rsidRPr="001D025A">
        <w:rPr>
          <w:rFonts w:ascii="Verdana" w:hAnsi="Verdana"/>
          <w:color w:val="000000"/>
          <w:sz w:val="20"/>
        </w:rPr>
        <w:t>, either.</w:t>
      </w:r>
    </w:p>
    <w:p w14:paraId="04F52F8A" w14:textId="69490D43"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Angels went everywhere, of course, going about the Lord</w:t>
      </w:r>
      <w:r w:rsidR="001D025A">
        <w:rPr>
          <w:rFonts w:ascii="Verdana" w:hAnsi="Verdana"/>
          <w:color w:val="000000"/>
          <w:sz w:val="20"/>
        </w:rPr>
        <w:t>’s</w:t>
      </w:r>
      <w:r w:rsidRPr="001D025A">
        <w:rPr>
          <w:rFonts w:ascii="Verdana" w:hAnsi="Verdana"/>
          <w:color w:val="000000"/>
          <w:sz w:val="20"/>
        </w:rPr>
        <w:t xml:space="preserve"> business; everyone had a guardian angel watching over him. That was what Preacher Bill said, and Jim had never heard anyone question it. God</w:t>
      </w:r>
      <w:r w:rsidR="001D025A">
        <w:rPr>
          <w:rFonts w:ascii="Verdana" w:hAnsi="Verdana"/>
          <w:color w:val="000000"/>
          <w:sz w:val="20"/>
        </w:rPr>
        <w:t>’s</w:t>
      </w:r>
      <w:r w:rsidRPr="001D025A">
        <w:rPr>
          <w:rFonts w:ascii="Verdana" w:hAnsi="Verdana"/>
          <w:color w:val="000000"/>
          <w:sz w:val="20"/>
        </w:rPr>
        <w:t xml:space="preserve"> messengers had errands to attend to in every corner of the world.</w:t>
      </w:r>
    </w:p>
    <w:p w14:paraId="4D2D8491" w14:textId="5A4C5FB0"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had</w:t>
      </w:r>
      <w:r w:rsidR="001D025A">
        <w:rPr>
          <w:rFonts w:ascii="Verdana" w:hAnsi="Verdana"/>
          <w:color w:val="000000"/>
          <w:sz w:val="20"/>
        </w:rPr>
        <w:t>n’t</w:t>
      </w:r>
      <w:r w:rsidRPr="001D025A">
        <w:rPr>
          <w:rFonts w:ascii="Verdana" w:hAnsi="Verdana"/>
          <w:color w:val="000000"/>
          <w:sz w:val="20"/>
        </w:rPr>
        <w:t xml:space="preserve"> seen any of them, though, and he</w:t>
      </w:r>
      <w:r w:rsidR="001D025A">
        <w:rPr>
          <w:rFonts w:ascii="Verdana" w:hAnsi="Verdana"/>
          <w:color w:val="000000"/>
          <w:sz w:val="20"/>
        </w:rPr>
        <w:t>’d</w:t>
      </w:r>
      <w:r w:rsidRPr="001D025A">
        <w:rPr>
          <w:rFonts w:ascii="Verdana" w:hAnsi="Verdana"/>
          <w:color w:val="000000"/>
          <w:sz w:val="20"/>
        </w:rPr>
        <w:t xml:space="preserve"> been looking. He was</w:t>
      </w:r>
      <w:r w:rsidR="001D025A">
        <w:rPr>
          <w:rFonts w:ascii="Verdana" w:hAnsi="Verdana"/>
          <w:color w:val="000000"/>
          <w:sz w:val="20"/>
        </w:rPr>
        <w:t>n’t</w:t>
      </w:r>
      <w:r w:rsidRPr="001D025A">
        <w:rPr>
          <w:rFonts w:ascii="Verdana" w:hAnsi="Verdana"/>
          <w:color w:val="000000"/>
          <w:sz w:val="20"/>
        </w:rPr>
        <w:t xml:space="preserve"> sure whether they were invisible even to him, or moved so quick he never caught a glimpse of them, or watched from afar with telescopic vision like Superman in the comics, but he never saw them.</w:t>
      </w:r>
    </w:p>
    <w:p w14:paraId="66439ACC" w14:textId="73059AF4"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wanted to see one. It was</w:t>
      </w:r>
      <w:r w:rsidR="001D025A">
        <w:rPr>
          <w:rFonts w:ascii="Verdana" w:hAnsi="Verdana"/>
          <w:color w:val="000000"/>
          <w:sz w:val="20"/>
        </w:rPr>
        <w:t>n’t</w:t>
      </w:r>
      <w:r w:rsidRPr="001D025A">
        <w:rPr>
          <w:rFonts w:ascii="Verdana" w:hAnsi="Verdana"/>
          <w:color w:val="000000"/>
          <w:sz w:val="20"/>
        </w:rPr>
        <w:t xml:space="preserve"> enough to know they were there; he wanted to</w:t>
      </w:r>
      <w:r w:rsidRPr="001D025A">
        <w:rPr>
          <w:rStyle w:val="01Text"/>
          <w:rFonts w:ascii="Verdana" w:hAnsi="Verdana"/>
          <w:color w:val="000000"/>
          <w:sz w:val="20"/>
        </w:rPr>
        <w:t xml:space="preserve"> </w:t>
      </w:r>
      <w:r w:rsidRPr="001D025A">
        <w:rPr>
          <w:rStyle w:val="00Text"/>
          <w:rFonts w:ascii="Verdana" w:hAnsi="Verdana"/>
          <w:color w:val="000000"/>
          <w:sz w:val="20"/>
        </w:rPr>
        <w:t>see</w:t>
      </w:r>
      <w:r w:rsidRPr="001D025A">
        <w:rPr>
          <w:rStyle w:val="01Text"/>
          <w:rFonts w:ascii="Verdana" w:hAnsi="Verdana"/>
          <w:color w:val="000000"/>
          <w:sz w:val="20"/>
        </w:rPr>
        <w:t xml:space="preserve"> </w:t>
      </w:r>
      <w:r w:rsidRPr="001D025A">
        <w:rPr>
          <w:rFonts w:ascii="Verdana" w:hAnsi="Verdana"/>
          <w:color w:val="000000"/>
          <w:sz w:val="20"/>
        </w:rPr>
        <w:t>one.</w:t>
      </w:r>
    </w:p>
    <w:p w14:paraId="4A966212" w14:textId="4677A844"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w:t>
      </w:r>
      <w:r w:rsidR="001D025A">
        <w:rPr>
          <w:rFonts w:ascii="Verdana" w:hAnsi="Verdana"/>
          <w:color w:val="000000"/>
          <w:sz w:val="20"/>
        </w:rPr>
        <w:t>’d</w:t>
      </w:r>
      <w:r w:rsidRPr="001D025A">
        <w:rPr>
          <w:rFonts w:ascii="Verdana" w:hAnsi="Verdana"/>
          <w:color w:val="000000"/>
          <w:sz w:val="20"/>
        </w:rPr>
        <w:t xml:space="preserve"> tried praying for a glimpse, but as yet he had</w:t>
      </w:r>
      <w:r w:rsidR="001D025A">
        <w:rPr>
          <w:rFonts w:ascii="Verdana" w:hAnsi="Verdana"/>
          <w:color w:val="000000"/>
          <w:sz w:val="20"/>
        </w:rPr>
        <w:t>n’t</w:t>
      </w:r>
      <w:r w:rsidRPr="001D025A">
        <w:rPr>
          <w:rFonts w:ascii="Verdana" w:hAnsi="Verdana"/>
          <w:color w:val="000000"/>
          <w:sz w:val="20"/>
        </w:rPr>
        <w:t xml:space="preserve"> got an answer, unless the answer was</w:t>
      </w:r>
      <w:r w:rsidR="001D025A">
        <w:rPr>
          <w:rFonts w:ascii="Verdana" w:hAnsi="Verdana"/>
          <w:color w:val="000000"/>
          <w:sz w:val="20"/>
        </w:rPr>
        <w:t xml:space="preserve"> “</w:t>
      </w:r>
      <w:r w:rsidRPr="001D025A">
        <w:rPr>
          <w:rFonts w:ascii="Verdana" w:hAnsi="Verdana"/>
          <w:color w:val="000000"/>
          <w:sz w:val="20"/>
        </w:rPr>
        <w:t>no.</w:t>
      </w:r>
      <w:r w:rsidR="001D025A">
        <w:rPr>
          <w:rFonts w:ascii="Verdana" w:hAnsi="Verdana"/>
          <w:color w:val="000000"/>
          <w:sz w:val="20"/>
        </w:rPr>
        <w:t xml:space="preserve">” </w:t>
      </w:r>
      <w:r w:rsidRPr="001D025A">
        <w:rPr>
          <w:rFonts w:ascii="Verdana" w:hAnsi="Verdana"/>
          <w:color w:val="000000"/>
          <w:sz w:val="20"/>
        </w:rPr>
        <w:t>God helps those who help themselves, though, so he was</w:t>
      </w:r>
      <w:r w:rsidR="001D025A">
        <w:rPr>
          <w:rFonts w:ascii="Verdana" w:hAnsi="Verdana"/>
          <w:color w:val="000000"/>
          <w:sz w:val="20"/>
        </w:rPr>
        <w:t>n’t</w:t>
      </w:r>
      <w:r w:rsidRPr="001D025A">
        <w:rPr>
          <w:rFonts w:ascii="Verdana" w:hAnsi="Verdana"/>
          <w:color w:val="000000"/>
          <w:sz w:val="20"/>
        </w:rPr>
        <w:t xml:space="preserve"> going to just wait. He was going looking.</w:t>
      </w:r>
    </w:p>
    <w:p w14:paraId="063D1DD7" w14:textId="0511025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w:t>
      </w:r>
      <w:r w:rsidR="001D025A">
        <w:rPr>
          <w:rFonts w:ascii="Verdana" w:hAnsi="Verdana"/>
          <w:color w:val="000000"/>
          <w:sz w:val="20"/>
        </w:rPr>
        <w:t>’d</w:t>
      </w:r>
      <w:r w:rsidRPr="001D025A">
        <w:rPr>
          <w:rFonts w:ascii="Verdana" w:hAnsi="Verdana"/>
          <w:color w:val="000000"/>
          <w:sz w:val="20"/>
        </w:rPr>
        <w:t xml:space="preserve"> thought it out. Angels were God</w:t>
      </w:r>
      <w:r w:rsidR="001D025A">
        <w:rPr>
          <w:rFonts w:ascii="Verdana" w:hAnsi="Verdana"/>
          <w:color w:val="000000"/>
          <w:sz w:val="20"/>
        </w:rPr>
        <w:t>’s</w:t>
      </w:r>
      <w:r w:rsidRPr="001D025A">
        <w:rPr>
          <w:rFonts w:ascii="Verdana" w:hAnsi="Verdana"/>
          <w:color w:val="000000"/>
          <w:sz w:val="20"/>
        </w:rPr>
        <w:t xml:space="preserve"> messengers, watching over people. Did</w:t>
      </w:r>
      <w:r w:rsidR="001D025A">
        <w:rPr>
          <w:rFonts w:ascii="Verdana" w:hAnsi="Verdana"/>
          <w:color w:val="000000"/>
          <w:sz w:val="20"/>
        </w:rPr>
        <w:t>n’t</w:t>
      </w:r>
      <w:r w:rsidRPr="001D025A">
        <w:rPr>
          <w:rFonts w:ascii="Verdana" w:hAnsi="Verdana"/>
          <w:color w:val="000000"/>
          <w:sz w:val="20"/>
        </w:rPr>
        <w:t xml:space="preserve"> it follow, then, that there</w:t>
      </w:r>
      <w:r w:rsidR="001D025A">
        <w:rPr>
          <w:rFonts w:ascii="Verdana" w:hAnsi="Verdana"/>
          <w:color w:val="000000"/>
          <w:sz w:val="20"/>
        </w:rPr>
        <w:t>’d</w:t>
      </w:r>
      <w:r w:rsidRPr="001D025A">
        <w:rPr>
          <w:rFonts w:ascii="Verdana" w:hAnsi="Verdana"/>
          <w:color w:val="000000"/>
          <w:sz w:val="20"/>
        </w:rPr>
        <w:t xml:space="preserve"> be more angels, and more of a chance of seeing one, if he was somewhere with more</w:t>
      </w:r>
      <w:r w:rsidRPr="001D025A">
        <w:rPr>
          <w:rStyle w:val="01Text"/>
          <w:rFonts w:ascii="Verdana" w:hAnsi="Verdana"/>
          <w:color w:val="000000"/>
          <w:sz w:val="20"/>
        </w:rPr>
        <w:t xml:space="preserve"> </w:t>
      </w:r>
      <w:r w:rsidRPr="001D025A">
        <w:rPr>
          <w:rStyle w:val="00Text"/>
          <w:rFonts w:ascii="Verdana" w:hAnsi="Verdana"/>
          <w:color w:val="000000"/>
          <w:sz w:val="20"/>
        </w:rPr>
        <w:t>people</w:t>
      </w:r>
      <w:r w:rsidRPr="001D025A">
        <w:rPr>
          <w:rStyle w:val="01Text"/>
          <w:rFonts w:ascii="Verdana" w:hAnsi="Verdana"/>
          <w:color w:val="000000"/>
          <w:sz w:val="20"/>
        </w:rPr>
        <w:t xml:space="preserve"> </w:t>
      </w:r>
      <w:r w:rsidRPr="001D025A">
        <w:rPr>
          <w:rFonts w:ascii="Verdana" w:hAnsi="Verdana"/>
          <w:color w:val="000000"/>
          <w:sz w:val="20"/>
        </w:rPr>
        <w:t>in it? Ballard, population 115, was not exactly bustling.</w:t>
      </w:r>
    </w:p>
    <w:p w14:paraId="71AE77A7" w14:textId="4D411D35"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So one day in August he drove the old Dodge 150 out of the barn, called to his mother,</w:t>
      </w:r>
      <w:r w:rsidR="001D025A">
        <w:rPr>
          <w:rFonts w:ascii="Verdana" w:hAnsi="Verdana"/>
          <w:color w:val="000000"/>
          <w:sz w:val="20"/>
        </w:rPr>
        <w:t xml:space="preserve"> “</w:t>
      </w:r>
      <w:r w:rsidRPr="001D025A">
        <w:rPr>
          <w:rFonts w:ascii="Verdana" w:hAnsi="Verdana"/>
          <w:color w:val="000000"/>
          <w:sz w:val="20"/>
        </w:rPr>
        <w:t>Goin</w:t>
      </w:r>
      <w:r w:rsidR="001D025A">
        <w:rPr>
          <w:rFonts w:ascii="Verdana" w:hAnsi="Verdana"/>
          <w:color w:val="000000"/>
          <w:sz w:val="20"/>
        </w:rPr>
        <w:t>’</w:t>
      </w:r>
      <w:r w:rsidRPr="001D025A">
        <w:rPr>
          <w:rFonts w:ascii="Verdana" w:hAnsi="Verdana"/>
          <w:color w:val="000000"/>
          <w:sz w:val="20"/>
        </w:rPr>
        <w:t xml:space="preserve"> into town, Ma. Not sure when I</w:t>
      </w:r>
      <w:r w:rsidR="001D025A">
        <w:rPr>
          <w:rFonts w:ascii="Verdana" w:hAnsi="Verdana"/>
          <w:color w:val="000000"/>
          <w:sz w:val="20"/>
        </w:rPr>
        <w:t>’ll</w:t>
      </w:r>
      <w:r w:rsidRPr="001D025A">
        <w:rPr>
          <w:rFonts w:ascii="Verdana" w:hAnsi="Verdana"/>
          <w:color w:val="000000"/>
          <w:sz w:val="20"/>
        </w:rPr>
        <w:t xml:space="preserve"> be back,</w:t>
      </w:r>
      <w:r w:rsidR="001D025A">
        <w:rPr>
          <w:rFonts w:ascii="Verdana" w:hAnsi="Verdana"/>
          <w:color w:val="000000"/>
          <w:sz w:val="20"/>
        </w:rPr>
        <w:t xml:space="preserve">” </w:t>
      </w:r>
      <w:r w:rsidRPr="001D025A">
        <w:rPr>
          <w:rFonts w:ascii="Verdana" w:hAnsi="Verdana"/>
          <w:color w:val="000000"/>
          <w:sz w:val="20"/>
        </w:rPr>
        <w:t>and headed up the highway past Winchester to the interstate. He had a few hundred dollars he</w:t>
      </w:r>
      <w:r w:rsidR="001D025A">
        <w:rPr>
          <w:rFonts w:ascii="Verdana" w:hAnsi="Verdana"/>
          <w:color w:val="000000"/>
          <w:sz w:val="20"/>
        </w:rPr>
        <w:t>’d</w:t>
      </w:r>
      <w:r w:rsidRPr="001D025A">
        <w:rPr>
          <w:rFonts w:ascii="Verdana" w:hAnsi="Verdana"/>
          <w:color w:val="000000"/>
          <w:sz w:val="20"/>
        </w:rPr>
        <w:t xml:space="preserve"> saved up stuffed in his pants, and a bag of clothes and the like tossed in the back of the pick-up, and when he got to I-64 he headed east, because everyone knew it was more crowded back east on the coast than it was anywhere else.</w:t>
      </w:r>
    </w:p>
    <w:p w14:paraId="4D31247F" w14:textId="4BBE6C3C"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It did</w:t>
      </w:r>
      <w:r w:rsidR="001D025A">
        <w:rPr>
          <w:rFonts w:ascii="Verdana" w:hAnsi="Verdana"/>
          <w:color w:val="000000"/>
          <w:sz w:val="20"/>
        </w:rPr>
        <w:t>n’t</w:t>
      </w:r>
      <w:r w:rsidRPr="001D025A">
        <w:rPr>
          <w:rStyle w:val="01Text"/>
          <w:rFonts w:ascii="Verdana" w:hAnsi="Verdana"/>
          <w:color w:val="000000"/>
          <w:sz w:val="20"/>
        </w:rPr>
        <w:t xml:space="preserve"> </w:t>
      </w:r>
      <w:r w:rsidRPr="001D025A">
        <w:rPr>
          <w:rStyle w:val="00Text"/>
          <w:rFonts w:ascii="Verdana" w:hAnsi="Verdana"/>
          <w:color w:val="000000"/>
          <w:sz w:val="20"/>
        </w:rPr>
        <w:t>look</w:t>
      </w:r>
      <w:r w:rsidRPr="001D025A">
        <w:rPr>
          <w:rStyle w:val="01Text"/>
          <w:rFonts w:ascii="Verdana" w:hAnsi="Verdana"/>
          <w:color w:val="000000"/>
          <w:sz w:val="20"/>
        </w:rPr>
        <w:t xml:space="preserve"> </w:t>
      </w:r>
      <w:r w:rsidRPr="001D025A">
        <w:rPr>
          <w:rFonts w:ascii="Verdana" w:hAnsi="Verdana"/>
          <w:color w:val="000000"/>
          <w:sz w:val="20"/>
        </w:rPr>
        <w:t>more crowded at first, there where I-64 headed up into the mountains and through the Daniel Boone National Forest, but he knew he</w:t>
      </w:r>
      <w:r w:rsidR="001D025A">
        <w:rPr>
          <w:rFonts w:ascii="Verdana" w:hAnsi="Verdana"/>
          <w:color w:val="000000"/>
          <w:sz w:val="20"/>
        </w:rPr>
        <w:t>’d</w:t>
      </w:r>
      <w:r w:rsidRPr="001D025A">
        <w:rPr>
          <w:rFonts w:ascii="Verdana" w:hAnsi="Verdana"/>
          <w:color w:val="000000"/>
          <w:sz w:val="20"/>
        </w:rPr>
        <w:t xml:space="preserve"> get to the real east eventually, and come out in Washington or New York or someplace like that.</w:t>
      </w:r>
    </w:p>
    <w:p w14:paraId="71520C74" w14:textId="52F51D9C"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drove up past Ashland and Huntington and on to the east, staying on I-64 clear across West Virginia and into Virginia, where I-81 came in from the south. He drove past mile upon mile of rich green country, tall straight trees and fine green fields, all washed in God</w:t>
      </w:r>
      <w:r w:rsidR="001D025A">
        <w:rPr>
          <w:rFonts w:ascii="Verdana" w:hAnsi="Verdana"/>
          <w:color w:val="000000"/>
          <w:sz w:val="20"/>
        </w:rPr>
        <w:t>’s</w:t>
      </w:r>
      <w:r w:rsidRPr="001D025A">
        <w:rPr>
          <w:rFonts w:ascii="Verdana" w:hAnsi="Verdana"/>
          <w:color w:val="000000"/>
          <w:sz w:val="20"/>
        </w:rPr>
        <w:t xml:space="preserve"> golden sunlight, and he marveled at the beauty of it all. The world was lush and lovely, and he gloried in it as he drove.</w:t>
      </w:r>
    </w:p>
    <w:p w14:paraId="73B4A2B1" w14:textId="11A3D1B2"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When I-64 split off from I-81 again and turned toward Richmond he stayed on I-81, because the signs said that could get him to Washington DC, and he thought that if ever there was a place on God</w:t>
      </w:r>
      <w:r w:rsidR="001D025A">
        <w:rPr>
          <w:rFonts w:ascii="Verdana" w:hAnsi="Verdana"/>
          <w:color w:val="000000"/>
          <w:sz w:val="20"/>
        </w:rPr>
        <w:t>’s</w:t>
      </w:r>
      <w:r w:rsidRPr="001D025A">
        <w:rPr>
          <w:rFonts w:ascii="Verdana" w:hAnsi="Verdana"/>
          <w:color w:val="000000"/>
          <w:sz w:val="20"/>
        </w:rPr>
        <w:t xml:space="preserve"> Earth that needed angels, it must be Washington. Those senators and presidential staffers and all surely needed the Lord</w:t>
      </w:r>
      <w:r w:rsidR="001D025A">
        <w:rPr>
          <w:rFonts w:ascii="Verdana" w:hAnsi="Verdana"/>
          <w:color w:val="000000"/>
          <w:sz w:val="20"/>
        </w:rPr>
        <w:t>’s</w:t>
      </w:r>
      <w:r w:rsidRPr="001D025A">
        <w:rPr>
          <w:rFonts w:ascii="Verdana" w:hAnsi="Verdana"/>
          <w:color w:val="000000"/>
          <w:sz w:val="20"/>
        </w:rPr>
        <w:t xml:space="preserve"> guidance to keep God</w:t>
      </w:r>
      <w:r w:rsidR="001D025A">
        <w:rPr>
          <w:rFonts w:ascii="Verdana" w:hAnsi="Verdana"/>
          <w:color w:val="000000"/>
          <w:sz w:val="20"/>
        </w:rPr>
        <w:t>’s</w:t>
      </w:r>
      <w:r w:rsidRPr="001D025A">
        <w:rPr>
          <w:rFonts w:ascii="Verdana" w:hAnsi="Verdana"/>
          <w:color w:val="000000"/>
          <w:sz w:val="20"/>
        </w:rPr>
        <w:t xml:space="preserve"> country in its proper order, and would</w:t>
      </w:r>
      <w:r w:rsidR="001D025A">
        <w:rPr>
          <w:rFonts w:ascii="Verdana" w:hAnsi="Verdana"/>
          <w:color w:val="000000"/>
          <w:sz w:val="20"/>
        </w:rPr>
        <w:t>n’t</w:t>
      </w:r>
      <w:r w:rsidRPr="001D025A">
        <w:rPr>
          <w:rFonts w:ascii="Verdana" w:hAnsi="Verdana"/>
          <w:color w:val="000000"/>
          <w:sz w:val="20"/>
        </w:rPr>
        <w:t xml:space="preserve"> there be angels to bring that guidance to hand?</w:t>
      </w:r>
    </w:p>
    <w:p w14:paraId="73D25782" w14:textId="583B8AAF"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By then he</w:t>
      </w:r>
      <w:r w:rsidR="001D025A">
        <w:rPr>
          <w:rFonts w:ascii="Verdana" w:hAnsi="Verdana"/>
          <w:color w:val="000000"/>
          <w:sz w:val="20"/>
        </w:rPr>
        <w:t>’d</w:t>
      </w:r>
      <w:r w:rsidRPr="001D025A">
        <w:rPr>
          <w:rFonts w:ascii="Verdana" w:hAnsi="Verdana"/>
          <w:color w:val="000000"/>
          <w:sz w:val="20"/>
        </w:rPr>
        <w:t xml:space="preserve"> driven the day through. The sky was dark now, and he was tired, and the right headlight on the Dodge did</w:t>
      </w:r>
      <w:r w:rsidR="001D025A">
        <w:rPr>
          <w:rFonts w:ascii="Verdana" w:hAnsi="Verdana"/>
          <w:color w:val="000000"/>
          <w:sz w:val="20"/>
        </w:rPr>
        <w:t>n’t</w:t>
      </w:r>
      <w:r w:rsidRPr="001D025A">
        <w:rPr>
          <w:rFonts w:ascii="Verdana" w:hAnsi="Verdana"/>
          <w:color w:val="000000"/>
          <w:sz w:val="20"/>
        </w:rPr>
        <w:t xml:space="preserve"> work the way it ought, so he followed the signs to a motel in New Market and got himself a room, and bought himself supper at the family diner across the road.</w:t>
      </w:r>
    </w:p>
    <w:p w14:paraId="67741621" w14:textId="226117A5"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After he</w:t>
      </w:r>
      <w:r w:rsidR="001D025A">
        <w:rPr>
          <w:rFonts w:ascii="Verdana" w:hAnsi="Verdana"/>
          <w:color w:val="000000"/>
          <w:sz w:val="20"/>
        </w:rPr>
        <w:t>’d</w:t>
      </w:r>
      <w:r w:rsidRPr="001D025A">
        <w:rPr>
          <w:rFonts w:ascii="Verdana" w:hAnsi="Verdana"/>
          <w:color w:val="000000"/>
          <w:sz w:val="20"/>
        </w:rPr>
        <w:t xml:space="preserve"> eaten he went back to the motel and sat in his room reading the Bible</w:t>
      </w:r>
      <w:r w:rsidR="00154FAE">
        <w:rPr>
          <w:rFonts w:ascii="Verdana" w:hAnsi="Verdana"/>
          <w:color w:val="000000"/>
          <w:sz w:val="20"/>
        </w:rPr>
        <w:t xml:space="preserve"> — </w:t>
      </w:r>
      <w:r w:rsidRPr="001D025A">
        <w:rPr>
          <w:rFonts w:ascii="Verdana" w:hAnsi="Verdana"/>
          <w:color w:val="000000"/>
          <w:sz w:val="20"/>
        </w:rPr>
        <w:t>the story of Lot, mostly. When he finished the chapter he said his prayers and went to bed.</w:t>
      </w:r>
    </w:p>
    <w:p w14:paraId="6B81CC39" w14:textId="127E8086"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In the morning he got up and got himself showered and dressed, and went out to the Dodge with his bag in one hand, but he did</w:t>
      </w:r>
      <w:r w:rsidR="001D025A">
        <w:rPr>
          <w:rFonts w:ascii="Verdana" w:hAnsi="Verdana"/>
          <w:color w:val="000000"/>
          <w:sz w:val="20"/>
        </w:rPr>
        <w:t>n’t</w:t>
      </w:r>
      <w:r w:rsidRPr="001D025A">
        <w:rPr>
          <w:rFonts w:ascii="Verdana" w:hAnsi="Verdana"/>
          <w:color w:val="000000"/>
          <w:sz w:val="20"/>
        </w:rPr>
        <w:t xml:space="preserve"> get behind the wheel right at the first, because there was a man on the ground between Jim</w:t>
      </w:r>
      <w:r w:rsidR="001D025A">
        <w:rPr>
          <w:rFonts w:ascii="Verdana" w:hAnsi="Verdana"/>
          <w:color w:val="000000"/>
          <w:sz w:val="20"/>
        </w:rPr>
        <w:t>’s</w:t>
      </w:r>
      <w:r w:rsidRPr="001D025A">
        <w:rPr>
          <w:rFonts w:ascii="Verdana" w:hAnsi="Verdana"/>
          <w:color w:val="000000"/>
          <w:sz w:val="20"/>
        </w:rPr>
        <w:t xml:space="preserve"> pick-up and the next car over, which was an old blue Chevy with taped-on plastic where the passenger side window should have been. The man had one hand under the Chevy, and his head pushed up to the underside of the Chevy.</w:t>
      </w:r>
    </w:p>
    <w:p w14:paraId="1F7DEC0F" w14:textId="70B2ED5B"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looked up at the sound of Jim</w:t>
      </w:r>
      <w:r w:rsidR="001D025A">
        <w:rPr>
          <w:rFonts w:ascii="Verdana" w:hAnsi="Verdana"/>
          <w:color w:val="000000"/>
          <w:sz w:val="20"/>
        </w:rPr>
        <w:t>’s</w:t>
      </w:r>
      <w:r w:rsidRPr="001D025A">
        <w:rPr>
          <w:rFonts w:ascii="Verdana" w:hAnsi="Verdana"/>
          <w:color w:val="000000"/>
          <w:sz w:val="20"/>
        </w:rPr>
        <w:t xml:space="preserve"> footsteps, and Jim recognized his face as one he</w:t>
      </w:r>
      <w:r w:rsidR="001D025A">
        <w:rPr>
          <w:rFonts w:ascii="Verdana" w:hAnsi="Verdana"/>
          <w:color w:val="000000"/>
          <w:sz w:val="20"/>
        </w:rPr>
        <w:t>’d</w:t>
      </w:r>
      <w:r w:rsidRPr="001D025A">
        <w:rPr>
          <w:rFonts w:ascii="Verdana" w:hAnsi="Verdana"/>
          <w:color w:val="000000"/>
          <w:sz w:val="20"/>
        </w:rPr>
        <w:t xml:space="preserve"> seen at supper the night before. It was a handsome face, with a narrow jaw and deep-set eyes.</w:t>
      </w:r>
    </w:p>
    <w:p w14:paraId="13143B06" w14:textId="3635A31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A03A77" w:rsidRPr="001D025A">
        <w:rPr>
          <w:rFonts w:ascii="Verdana" w:hAnsi="Verdana"/>
          <w:color w:val="000000"/>
          <w:sz w:val="20"/>
        </w:rPr>
        <w:t>Got some trouble there?</w:t>
      </w:r>
      <w:r>
        <w:rPr>
          <w:rFonts w:ascii="Verdana" w:hAnsi="Verdana"/>
          <w:color w:val="000000"/>
          <w:sz w:val="20"/>
        </w:rPr>
        <w:t xml:space="preserve">” </w:t>
      </w:r>
      <w:r w:rsidR="00A03A77" w:rsidRPr="001D025A">
        <w:rPr>
          <w:rFonts w:ascii="Verdana" w:hAnsi="Verdana"/>
          <w:color w:val="000000"/>
          <w:sz w:val="20"/>
        </w:rPr>
        <w:t>Jim asked.</w:t>
      </w:r>
    </w:p>
    <w:p w14:paraId="2A0A7D99" w14:textId="0958A1BF"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Fraid I do,</w:t>
      </w:r>
      <w:r>
        <w:rPr>
          <w:rFonts w:ascii="Verdana" w:hAnsi="Verdana"/>
          <w:color w:val="000000"/>
          <w:sz w:val="20"/>
        </w:rPr>
        <w:t xml:space="preserve">” </w:t>
      </w:r>
      <w:r w:rsidR="00A03A77" w:rsidRPr="001D025A">
        <w:rPr>
          <w:rFonts w:ascii="Verdana" w:hAnsi="Verdana"/>
          <w:color w:val="000000"/>
          <w:sz w:val="20"/>
        </w:rPr>
        <w:t>the man said.</w:t>
      </w:r>
      <w:r>
        <w:rPr>
          <w:rFonts w:ascii="Verdana" w:hAnsi="Verdana"/>
          <w:color w:val="000000"/>
          <w:sz w:val="20"/>
        </w:rPr>
        <w:t xml:space="preserve"> “</w:t>
      </w:r>
      <w:r w:rsidR="00A03A77" w:rsidRPr="001D025A">
        <w:rPr>
          <w:rFonts w:ascii="Verdana" w:hAnsi="Verdana"/>
          <w:color w:val="000000"/>
          <w:sz w:val="20"/>
        </w:rPr>
        <w:t>The engine turns over fine, but there</w:t>
      </w:r>
      <w:r>
        <w:rPr>
          <w:rFonts w:ascii="Verdana" w:hAnsi="Verdana"/>
          <w:color w:val="000000"/>
          <w:sz w:val="20"/>
        </w:rPr>
        <w:t>’s</w:t>
      </w:r>
      <w:r w:rsidR="00A03A77" w:rsidRPr="001D025A">
        <w:rPr>
          <w:rFonts w:ascii="Verdana" w:hAnsi="Verdana"/>
          <w:color w:val="000000"/>
          <w:sz w:val="20"/>
        </w:rPr>
        <w:t xml:space="preserve"> no power to the wheels. I was thinkin</w:t>
      </w:r>
      <w:r>
        <w:rPr>
          <w:rFonts w:ascii="Verdana" w:hAnsi="Verdana"/>
          <w:color w:val="000000"/>
          <w:sz w:val="20"/>
        </w:rPr>
        <w:t>’</w:t>
      </w:r>
      <w:r w:rsidR="00A03A77" w:rsidRPr="001D025A">
        <w:rPr>
          <w:rFonts w:ascii="Verdana" w:hAnsi="Verdana"/>
          <w:color w:val="000000"/>
          <w:sz w:val="20"/>
        </w:rPr>
        <w:t xml:space="preserve"> it might be a busted driveshaft.</w:t>
      </w:r>
      <w:r>
        <w:rPr>
          <w:rFonts w:ascii="Verdana" w:hAnsi="Verdana"/>
          <w:color w:val="000000"/>
          <w:sz w:val="20"/>
        </w:rPr>
        <w:t>”</w:t>
      </w:r>
    </w:p>
    <w:p w14:paraId="49ACF699" w14:textId="0100D541"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More like to be the transmission gone bad,</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Not that that</w:t>
      </w:r>
      <w:r>
        <w:rPr>
          <w:rFonts w:ascii="Verdana" w:hAnsi="Verdana"/>
          <w:color w:val="000000"/>
          <w:sz w:val="20"/>
        </w:rPr>
        <w:t>’s</w:t>
      </w:r>
      <w:r w:rsidR="00A03A77" w:rsidRPr="001D025A">
        <w:rPr>
          <w:rFonts w:ascii="Verdana" w:hAnsi="Verdana"/>
          <w:color w:val="000000"/>
          <w:sz w:val="20"/>
        </w:rPr>
        <w:t xml:space="preserve"> so very much better.</w:t>
      </w:r>
      <w:r>
        <w:rPr>
          <w:rFonts w:ascii="Verdana" w:hAnsi="Verdana"/>
          <w:color w:val="000000"/>
          <w:sz w:val="20"/>
        </w:rPr>
        <w:t>”</w:t>
      </w:r>
    </w:p>
    <w:p w14:paraId="59738487" w14:textId="169B286A"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w:t>
      </w:r>
      <w:r>
        <w:rPr>
          <w:rFonts w:ascii="Verdana" w:hAnsi="Verdana"/>
          <w:color w:val="000000"/>
          <w:sz w:val="20"/>
        </w:rPr>
        <w:t>’re</w:t>
      </w:r>
      <w:r w:rsidR="00A03A77" w:rsidRPr="001D025A">
        <w:rPr>
          <w:rFonts w:ascii="Verdana" w:hAnsi="Verdana"/>
          <w:color w:val="000000"/>
          <w:sz w:val="20"/>
        </w:rPr>
        <w:t xml:space="preserve"> probably right about that,</w:t>
      </w:r>
      <w:r>
        <w:rPr>
          <w:rFonts w:ascii="Verdana" w:hAnsi="Verdana"/>
          <w:color w:val="000000"/>
          <w:sz w:val="20"/>
        </w:rPr>
        <w:t xml:space="preserve">” </w:t>
      </w:r>
      <w:r w:rsidR="00A03A77" w:rsidRPr="001D025A">
        <w:rPr>
          <w:rFonts w:ascii="Verdana" w:hAnsi="Verdana"/>
          <w:color w:val="000000"/>
          <w:sz w:val="20"/>
        </w:rPr>
        <w:t>the man said. He glanced at the Dodge.</w:t>
      </w:r>
      <w:r>
        <w:rPr>
          <w:rFonts w:ascii="Verdana" w:hAnsi="Verdana"/>
          <w:color w:val="000000"/>
          <w:sz w:val="20"/>
        </w:rPr>
        <w:t xml:space="preserve"> “</w:t>
      </w:r>
      <w:r w:rsidR="00A03A77" w:rsidRPr="001D025A">
        <w:rPr>
          <w:rFonts w:ascii="Verdana" w:hAnsi="Verdana"/>
          <w:color w:val="000000"/>
          <w:sz w:val="20"/>
        </w:rPr>
        <w:t>That your truck?</w:t>
      </w:r>
      <w:r>
        <w:rPr>
          <w:rFonts w:ascii="Verdana" w:hAnsi="Verdana"/>
          <w:color w:val="000000"/>
          <w:sz w:val="20"/>
        </w:rPr>
        <w:t>”</w:t>
      </w:r>
    </w:p>
    <w:p w14:paraId="61F23982"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Yessir.</w:t>
      </w:r>
      <w:r>
        <w:rPr>
          <w:rFonts w:ascii="Verdana" w:hAnsi="Verdana"/>
          <w:color w:val="000000"/>
          <w:sz w:val="20"/>
        </w:rPr>
        <w:t>”</w:t>
      </w:r>
    </w:p>
    <w:p w14:paraId="09954777" w14:textId="1565ED78"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 xml:space="preserve">And </w:t>
      </w:r>
      <w:r>
        <w:rPr>
          <w:rFonts w:ascii="Verdana" w:hAnsi="Verdana"/>
          <w:color w:val="000000"/>
          <w:sz w:val="20"/>
        </w:rPr>
        <w:t>I’m</w:t>
      </w:r>
      <w:r w:rsidR="00A03A77" w:rsidRPr="001D025A">
        <w:rPr>
          <w:rFonts w:ascii="Verdana" w:hAnsi="Verdana"/>
          <w:color w:val="000000"/>
          <w:sz w:val="20"/>
        </w:rPr>
        <w:t xml:space="preserve"> blockin</w:t>
      </w:r>
      <w:r>
        <w:rPr>
          <w:rFonts w:ascii="Verdana" w:hAnsi="Verdana"/>
          <w:color w:val="000000"/>
          <w:sz w:val="20"/>
        </w:rPr>
        <w:t>’</w:t>
      </w:r>
      <w:r w:rsidR="00A03A77" w:rsidRPr="001D025A">
        <w:rPr>
          <w:rFonts w:ascii="Verdana" w:hAnsi="Verdana"/>
          <w:color w:val="000000"/>
          <w:sz w:val="20"/>
        </w:rPr>
        <w:t xml:space="preserve"> you, are</w:t>
      </w:r>
      <w:r>
        <w:rPr>
          <w:rFonts w:ascii="Verdana" w:hAnsi="Verdana"/>
          <w:color w:val="000000"/>
          <w:sz w:val="20"/>
        </w:rPr>
        <w:t>n’t</w:t>
      </w:r>
      <w:r w:rsidR="00A03A77" w:rsidRPr="001D025A">
        <w:rPr>
          <w:rFonts w:ascii="Verdana" w:hAnsi="Verdana"/>
          <w:color w:val="000000"/>
          <w:sz w:val="20"/>
        </w:rPr>
        <w:t xml:space="preserve"> I? Sorry </w:t>
      </w:r>
      <w:r>
        <w:rPr>
          <w:rFonts w:ascii="Verdana" w:hAnsi="Verdana"/>
          <w:color w:val="000000"/>
          <w:sz w:val="20"/>
        </w:rPr>
        <w:t>’</w:t>
      </w:r>
      <w:r w:rsidR="00A03A77" w:rsidRPr="001D025A">
        <w:rPr>
          <w:rFonts w:ascii="Verdana" w:hAnsi="Verdana"/>
          <w:color w:val="000000"/>
          <w:sz w:val="20"/>
        </w:rPr>
        <w:t>bout that.</w:t>
      </w:r>
      <w:r>
        <w:rPr>
          <w:rFonts w:ascii="Verdana" w:hAnsi="Verdana"/>
          <w:color w:val="000000"/>
          <w:sz w:val="20"/>
        </w:rPr>
        <w:t xml:space="preserve">” </w:t>
      </w:r>
      <w:r w:rsidR="00A03A77" w:rsidRPr="001D025A">
        <w:rPr>
          <w:rFonts w:ascii="Verdana" w:hAnsi="Verdana"/>
          <w:color w:val="000000"/>
          <w:sz w:val="20"/>
        </w:rPr>
        <w:t>He rolled over and sat up. Then he looked up at Jim again from where he sat.</w:t>
      </w:r>
      <w:r>
        <w:rPr>
          <w:rFonts w:ascii="Verdana" w:hAnsi="Verdana"/>
          <w:color w:val="000000"/>
          <w:sz w:val="20"/>
        </w:rPr>
        <w:t xml:space="preserve"> “</w:t>
      </w:r>
      <w:r w:rsidR="00A03A77" w:rsidRPr="001D025A">
        <w:rPr>
          <w:rFonts w:ascii="Verdana" w:hAnsi="Verdana"/>
          <w:color w:val="000000"/>
          <w:sz w:val="20"/>
        </w:rPr>
        <w:t>You would</w:t>
      </w:r>
      <w:r>
        <w:rPr>
          <w:rFonts w:ascii="Verdana" w:hAnsi="Verdana"/>
          <w:color w:val="000000"/>
          <w:sz w:val="20"/>
        </w:rPr>
        <w:t>n’t</w:t>
      </w:r>
      <w:r w:rsidR="00A03A77" w:rsidRPr="001D025A">
        <w:rPr>
          <w:rFonts w:ascii="Verdana" w:hAnsi="Verdana"/>
          <w:color w:val="000000"/>
          <w:sz w:val="20"/>
        </w:rPr>
        <w:t xml:space="preserve"> happen to be on your way to DC, would you?</w:t>
      </w:r>
      <w:r>
        <w:rPr>
          <w:rFonts w:ascii="Verdana" w:hAnsi="Verdana"/>
          <w:color w:val="000000"/>
          <w:sz w:val="20"/>
        </w:rPr>
        <w:t>”</w:t>
      </w:r>
    </w:p>
    <w:p w14:paraId="32EF4E57"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might be,</w:t>
      </w:r>
      <w:r>
        <w:rPr>
          <w:rFonts w:ascii="Verdana" w:hAnsi="Verdana"/>
          <w:color w:val="000000"/>
          <w:sz w:val="20"/>
        </w:rPr>
        <w:t xml:space="preserve">” </w:t>
      </w:r>
      <w:r w:rsidR="00A03A77" w:rsidRPr="001D025A">
        <w:rPr>
          <w:rFonts w:ascii="Verdana" w:hAnsi="Verdana"/>
          <w:color w:val="000000"/>
          <w:sz w:val="20"/>
        </w:rPr>
        <w:t>Jim admitted.</w:t>
      </w:r>
      <w:r>
        <w:rPr>
          <w:rFonts w:ascii="Verdana" w:hAnsi="Verdana"/>
          <w:color w:val="000000"/>
          <w:sz w:val="20"/>
        </w:rPr>
        <w:t xml:space="preserve"> “</w:t>
      </w:r>
      <w:r w:rsidR="00A03A77" w:rsidRPr="001D025A">
        <w:rPr>
          <w:rFonts w:ascii="Verdana" w:hAnsi="Verdana"/>
          <w:color w:val="000000"/>
          <w:sz w:val="20"/>
        </w:rPr>
        <w:t>Why?</w:t>
      </w:r>
      <w:r>
        <w:rPr>
          <w:rFonts w:ascii="Verdana" w:hAnsi="Verdana"/>
          <w:color w:val="000000"/>
          <w:sz w:val="20"/>
        </w:rPr>
        <w:t>”</w:t>
      </w:r>
    </w:p>
    <w:p w14:paraId="2572B5F4" w14:textId="29CA2DE3"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got no right to ask you this, and if it</w:t>
      </w:r>
      <w:r>
        <w:rPr>
          <w:rFonts w:ascii="Verdana" w:hAnsi="Verdana"/>
          <w:color w:val="000000"/>
          <w:sz w:val="20"/>
        </w:rPr>
        <w:t>’s</w:t>
      </w:r>
      <w:r w:rsidR="00A03A77" w:rsidRPr="001D025A">
        <w:rPr>
          <w:rFonts w:ascii="Verdana" w:hAnsi="Verdana"/>
          <w:color w:val="000000"/>
          <w:sz w:val="20"/>
        </w:rPr>
        <w:t xml:space="preserve"> any bother you just tell me no, but I sure could use a lift. I</w:t>
      </w:r>
      <w:r>
        <w:rPr>
          <w:rFonts w:ascii="Verdana" w:hAnsi="Verdana"/>
          <w:color w:val="000000"/>
          <w:sz w:val="20"/>
        </w:rPr>
        <w:t xml:space="preserve">’ve </w:t>
      </w:r>
      <w:r w:rsidR="00A03A77" w:rsidRPr="001D025A">
        <w:rPr>
          <w:rFonts w:ascii="Verdana" w:hAnsi="Verdana"/>
          <w:color w:val="000000"/>
          <w:sz w:val="20"/>
        </w:rPr>
        <w:t>got a job interview in Washington this afternoon, and there</w:t>
      </w:r>
      <w:r>
        <w:rPr>
          <w:rFonts w:ascii="Verdana" w:hAnsi="Verdana"/>
          <w:color w:val="000000"/>
          <w:sz w:val="20"/>
        </w:rPr>
        <w:t>’s</w:t>
      </w:r>
      <w:r w:rsidR="00A03A77" w:rsidRPr="001D025A">
        <w:rPr>
          <w:rFonts w:ascii="Verdana" w:hAnsi="Verdana"/>
          <w:color w:val="000000"/>
          <w:sz w:val="20"/>
        </w:rPr>
        <w:t xml:space="preserve"> no way</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this</w:t>
      </w:r>
      <w:r w:rsidR="00A03A77" w:rsidRPr="001D025A">
        <w:rPr>
          <w:rStyle w:val="01Text"/>
          <w:rFonts w:ascii="Verdana" w:hAnsi="Verdana"/>
          <w:color w:val="000000"/>
          <w:sz w:val="20"/>
        </w:rPr>
        <w:t xml:space="preserve"> </w:t>
      </w:r>
      <w:r w:rsidR="00A03A77" w:rsidRPr="001D025A">
        <w:rPr>
          <w:rFonts w:ascii="Verdana" w:hAnsi="Verdana"/>
          <w:color w:val="000000"/>
          <w:sz w:val="20"/>
        </w:rPr>
        <w:t>heap is gonna get me there.</w:t>
      </w:r>
      <w:r>
        <w:rPr>
          <w:rFonts w:ascii="Verdana" w:hAnsi="Verdana"/>
          <w:color w:val="000000"/>
          <w:sz w:val="20"/>
        </w:rPr>
        <w:t xml:space="preserve">” </w:t>
      </w:r>
      <w:r w:rsidR="00A03A77" w:rsidRPr="001D025A">
        <w:rPr>
          <w:rFonts w:ascii="Verdana" w:hAnsi="Verdana"/>
          <w:color w:val="000000"/>
          <w:sz w:val="20"/>
        </w:rPr>
        <w:t>He slapped the Chevy.</w:t>
      </w:r>
      <w:r>
        <w:rPr>
          <w:rFonts w:ascii="Verdana" w:hAnsi="Verdana"/>
          <w:color w:val="000000"/>
          <w:sz w:val="20"/>
        </w:rPr>
        <w:t xml:space="preserve"> “</w:t>
      </w:r>
      <w:r w:rsidR="00A03A77" w:rsidRPr="001D025A">
        <w:rPr>
          <w:rFonts w:ascii="Verdana" w:hAnsi="Verdana"/>
          <w:color w:val="000000"/>
          <w:sz w:val="20"/>
        </w:rPr>
        <w:t>Probably be a week</w:t>
      </w:r>
      <w:r>
        <w:rPr>
          <w:rFonts w:ascii="Verdana" w:hAnsi="Verdana"/>
          <w:color w:val="000000"/>
          <w:sz w:val="20"/>
        </w:rPr>
        <w:t>’s</w:t>
      </w:r>
      <w:r w:rsidR="00A03A77" w:rsidRPr="001D025A">
        <w:rPr>
          <w:rFonts w:ascii="Verdana" w:hAnsi="Verdana"/>
          <w:color w:val="000000"/>
          <w:sz w:val="20"/>
        </w:rPr>
        <w:t xml:space="preserve"> work to get her runnin</w:t>
      </w:r>
      <w:r>
        <w:rPr>
          <w:rFonts w:ascii="Verdana" w:hAnsi="Verdana"/>
          <w:color w:val="000000"/>
          <w:sz w:val="20"/>
        </w:rPr>
        <w:t>’</w:t>
      </w:r>
      <w:r w:rsidR="00A03A77" w:rsidRPr="001D025A">
        <w:rPr>
          <w:rFonts w:ascii="Verdana" w:hAnsi="Verdana"/>
          <w:color w:val="000000"/>
          <w:sz w:val="20"/>
        </w:rPr>
        <w:t xml:space="preserve"> again, and that</w:t>
      </w:r>
      <w:r>
        <w:rPr>
          <w:rFonts w:ascii="Verdana" w:hAnsi="Verdana"/>
          <w:color w:val="000000"/>
          <w:sz w:val="20"/>
        </w:rPr>
        <w:t>’s</w:t>
      </w:r>
      <w:r w:rsidR="00A03A77" w:rsidRPr="001D025A">
        <w:rPr>
          <w:rFonts w:ascii="Verdana" w:hAnsi="Verdana"/>
          <w:color w:val="000000"/>
          <w:sz w:val="20"/>
        </w:rPr>
        <w:t xml:space="preserve"> assuming they can get the parts and they</w:t>
      </w:r>
      <w:r>
        <w:rPr>
          <w:rFonts w:ascii="Verdana" w:hAnsi="Verdana"/>
          <w:color w:val="000000"/>
          <w:sz w:val="20"/>
        </w:rPr>
        <w:t>’ll</w:t>
      </w:r>
      <w:r w:rsidR="00A03A77" w:rsidRPr="001D025A">
        <w:rPr>
          <w:rFonts w:ascii="Verdana" w:hAnsi="Verdana"/>
          <w:color w:val="000000"/>
          <w:sz w:val="20"/>
        </w:rPr>
        <w:t xml:space="preserve"> trust me to pay </w:t>
      </w:r>
      <w:r>
        <w:rPr>
          <w:rFonts w:ascii="Verdana" w:hAnsi="Verdana"/>
          <w:color w:val="000000"/>
          <w:sz w:val="20"/>
        </w:rPr>
        <w:t>’</w:t>
      </w:r>
      <w:r w:rsidR="00A03A77" w:rsidRPr="001D025A">
        <w:rPr>
          <w:rFonts w:ascii="Verdana" w:hAnsi="Verdana"/>
          <w:color w:val="000000"/>
          <w:sz w:val="20"/>
        </w:rPr>
        <w:t>em, which frankly,</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I</w:t>
      </w:r>
      <w:r w:rsidR="00A03A77" w:rsidRPr="001D025A">
        <w:rPr>
          <w:rStyle w:val="01Text"/>
          <w:rFonts w:ascii="Verdana" w:hAnsi="Verdana"/>
          <w:color w:val="000000"/>
          <w:sz w:val="20"/>
        </w:rPr>
        <w:t xml:space="preserve"> </w:t>
      </w:r>
      <w:r w:rsidR="00A03A77" w:rsidRPr="001D025A">
        <w:rPr>
          <w:rFonts w:ascii="Verdana" w:hAnsi="Verdana"/>
          <w:color w:val="000000"/>
          <w:sz w:val="20"/>
        </w:rPr>
        <w:t>would</w:t>
      </w:r>
      <w:r>
        <w:rPr>
          <w:rFonts w:ascii="Verdana" w:hAnsi="Verdana"/>
          <w:color w:val="000000"/>
          <w:sz w:val="20"/>
        </w:rPr>
        <w:t>n’t</w:t>
      </w:r>
      <w:r w:rsidR="00A03A77" w:rsidRPr="001D025A">
        <w:rPr>
          <w:rFonts w:ascii="Verdana" w:hAnsi="Verdana"/>
          <w:color w:val="000000"/>
          <w:sz w:val="20"/>
        </w:rPr>
        <w:t>. Hell, the repairs are probably gonna cost more than the damn thing</w:t>
      </w:r>
      <w:r>
        <w:rPr>
          <w:rFonts w:ascii="Verdana" w:hAnsi="Verdana"/>
          <w:color w:val="000000"/>
          <w:sz w:val="20"/>
        </w:rPr>
        <w:t>’s</w:t>
      </w:r>
      <w:r w:rsidR="00A03A77" w:rsidRPr="001D025A">
        <w:rPr>
          <w:rFonts w:ascii="Verdana" w:hAnsi="Verdana"/>
          <w:color w:val="000000"/>
          <w:sz w:val="20"/>
        </w:rPr>
        <w:t xml:space="preserve"> worth.</w:t>
      </w:r>
      <w:r>
        <w:rPr>
          <w:rFonts w:ascii="Verdana" w:hAnsi="Verdana"/>
          <w:color w:val="000000"/>
          <w:sz w:val="20"/>
        </w:rPr>
        <w:t xml:space="preserve">” </w:t>
      </w:r>
      <w:r w:rsidR="00A03A77" w:rsidRPr="001D025A">
        <w:rPr>
          <w:rFonts w:ascii="Verdana" w:hAnsi="Verdana"/>
          <w:color w:val="000000"/>
          <w:sz w:val="20"/>
        </w:rPr>
        <w:t>He got to his feet, and said,</w:t>
      </w:r>
      <w:r>
        <w:rPr>
          <w:rFonts w:ascii="Verdana" w:hAnsi="Verdana"/>
          <w:color w:val="000000"/>
          <w:sz w:val="20"/>
        </w:rPr>
        <w:t xml:space="preserve"> “</w:t>
      </w:r>
      <w:r w:rsidR="00A03A77" w:rsidRPr="001D025A">
        <w:rPr>
          <w:rFonts w:ascii="Verdana" w:hAnsi="Verdana"/>
          <w:color w:val="000000"/>
          <w:sz w:val="20"/>
        </w:rPr>
        <w:t>What do you say?</w:t>
      </w:r>
      <w:r>
        <w:rPr>
          <w:rFonts w:ascii="Verdana" w:hAnsi="Verdana"/>
          <w:color w:val="000000"/>
          <w:sz w:val="20"/>
        </w:rPr>
        <w:t>”</w:t>
      </w:r>
    </w:p>
    <w:p w14:paraId="6B87E781" w14:textId="4CF8351A"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had to think about this a little. Ma had always told him he was too trusting of strangers, but giving a man a helping hand was the Christian thing to do, and it was</w:t>
      </w:r>
      <w:r w:rsidR="001D025A">
        <w:rPr>
          <w:rFonts w:ascii="Verdana" w:hAnsi="Verdana"/>
          <w:color w:val="000000"/>
          <w:sz w:val="20"/>
        </w:rPr>
        <w:t>n’t</w:t>
      </w:r>
      <w:r w:rsidRPr="001D025A">
        <w:rPr>
          <w:rFonts w:ascii="Verdana" w:hAnsi="Verdana"/>
          <w:color w:val="000000"/>
          <w:sz w:val="20"/>
        </w:rPr>
        <w:t xml:space="preserve"> as if Jim had anything much this fellow was likely to be after stealing. The Dodge was in better shape than the Chevy, but not by much, and the stranger could</w:t>
      </w:r>
      <w:r w:rsidR="001D025A">
        <w:rPr>
          <w:rFonts w:ascii="Verdana" w:hAnsi="Verdana"/>
          <w:color w:val="000000"/>
          <w:sz w:val="20"/>
        </w:rPr>
        <w:t>n’t</w:t>
      </w:r>
      <w:r w:rsidRPr="001D025A">
        <w:rPr>
          <w:rFonts w:ascii="Verdana" w:hAnsi="Verdana"/>
          <w:color w:val="000000"/>
          <w:sz w:val="20"/>
        </w:rPr>
        <w:t xml:space="preserve"> know about the cash in Jim</w:t>
      </w:r>
      <w:r w:rsidR="001D025A">
        <w:rPr>
          <w:rFonts w:ascii="Verdana" w:hAnsi="Verdana"/>
          <w:color w:val="000000"/>
          <w:sz w:val="20"/>
        </w:rPr>
        <w:t>’s</w:t>
      </w:r>
      <w:r w:rsidRPr="001D025A">
        <w:rPr>
          <w:rFonts w:ascii="Verdana" w:hAnsi="Verdana"/>
          <w:color w:val="000000"/>
          <w:sz w:val="20"/>
        </w:rPr>
        <w:t xml:space="preserve"> pants; if he was looking to rob someone, he would</w:t>
      </w:r>
      <w:r w:rsidR="001D025A">
        <w:rPr>
          <w:rFonts w:ascii="Verdana" w:hAnsi="Verdana"/>
          <w:color w:val="000000"/>
          <w:sz w:val="20"/>
        </w:rPr>
        <w:t>n’t</w:t>
      </w:r>
      <w:r w:rsidRPr="001D025A">
        <w:rPr>
          <w:rFonts w:ascii="Verdana" w:hAnsi="Verdana"/>
          <w:color w:val="000000"/>
          <w:sz w:val="20"/>
        </w:rPr>
        <w:t xml:space="preserve"> have picked Jim.</w:t>
      </w:r>
    </w:p>
    <w:p w14:paraId="57C923E4" w14:textId="3E593C3B"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was</w:t>
      </w:r>
      <w:r w:rsidR="001D025A">
        <w:rPr>
          <w:rFonts w:ascii="Verdana" w:hAnsi="Verdana"/>
          <w:color w:val="000000"/>
          <w:sz w:val="20"/>
        </w:rPr>
        <w:t>n’t</w:t>
      </w:r>
      <w:r w:rsidRPr="001D025A">
        <w:rPr>
          <w:rFonts w:ascii="Verdana" w:hAnsi="Verdana"/>
          <w:color w:val="000000"/>
          <w:sz w:val="20"/>
        </w:rPr>
        <w:t xml:space="preserve"> any sort of pervert or anything, either, Jim was pretty sure. He did</w:t>
      </w:r>
      <w:r w:rsidR="001D025A">
        <w:rPr>
          <w:rFonts w:ascii="Verdana" w:hAnsi="Verdana"/>
          <w:color w:val="000000"/>
          <w:sz w:val="20"/>
        </w:rPr>
        <w:t>n’t</w:t>
      </w:r>
      <w:r w:rsidRPr="001D025A">
        <w:rPr>
          <w:rFonts w:ascii="Verdana" w:hAnsi="Verdana"/>
          <w:color w:val="000000"/>
          <w:sz w:val="20"/>
        </w:rPr>
        <w:t xml:space="preserve"> look a bit like Ma</w:t>
      </w:r>
      <w:r w:rsidR="001D025A">
        <w:rPr>
          <w:rFonts w:ascii="Verdana" w:hAnsi="Verdana"/>
          <w:color w:val="000000"/>
          <w:sz w:val="20"/>
        </w:rPr>
        <w:t>’s</w:t>
      </w:r>
      <w:r w:rsidRPr="001D025A">
        <w:rPr>
          <w:rFonts w:ascii="Verdana" w:hAnsi="Verdana"/>
          <w:color w:val="000000"/>
          <w:sz w:val="20"/>
        </w:rPr>
        <w:t xml:space="preserve"> descriptions; was</w:t>
      </w:r>
      <w:r w:rsidR="001D025A">
        <w:rPr>
          <w:rFonts w:ascii="Verdana" w:hAnsi="Verdana"/>
          <w:color w:val="000000"/>
          <w:sz w:val="20"/>
        </w:rPr>
        <w:t>n’t</w:t>
      </w:r>
      <w:r w:rsidRPr="001D025A">
        <w:rPr>
          <w:rFonts w:ascii="Verdana" w:hAnsi="Verdana"/>
          <w:color w:val="000000"/>
          <w:sz w:val="20"/>
        </w:rPr>
        <w:t xml:space="preserve"> a touch of make-up on him, and his clothes were just good decent clothes, no leather or silk.</w:t>
      </w:r>
    </w:p>
    <w:p w14:paraId="751669AB" w14:textId="56D48A4D"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And it could be that the Lord had put this man in his path for a reason. After all, God knew what Jim was up to, and why would</w:t>
      </w:r>
      <w:r w:rsidR="001D025A">
        <w:rPr>
          <w:rFonts w:ascii="Verdana" w:hAnsi="Verdana"/>
          <w:color w:val="000000"/>
          <w:sz w:val="20"/>
        </w:rPr>
        <w:t>n’t</w:t>
      </w:r>
      <w:r w:rsidRPr="001D025A">
        <w:rPr>
          <w:rFonts w:ascii="Verdana" w:hAnsi="Verdana"/>
          <w:color w:val="000000"/>
          <w:sz w:val="20"/>
        </w:rPr>
        <w:t xml:space="preserve"> He want to give Jim a hand? Sure, Jim was hellbound, but that did</w:t>
      </w:r>
      <w:r w:rsidR="001D025A">
        <w:rPr>
          <w:rFonts w:ascii="Verdana" w:hAnsi="Verdana"/>
          <w:color w:val="000000"/>
          <w:sz w:val="20"/>
        </w:rPr>
        <w:t>n’t</w:t>
      </w:r>
      <w:r w:rsidRPr="001D025A">
        <w:rPr>
          <w:rFonts w:ascii="Verdana" w:hAnsi="Verdana"/>
          <w:color w:val="000000"/>
          <w:sz w:val="20"/>
        </w:rPr>
        <w:t xml:space="preserve"> mean God would</w:t>
      </w:r>
      <w:r w:rsidR="001D025A">
        <w:rPr>
          <w:rFonts w:ascii="Verdana" w:hAnsi="Verdana"/>
          <w:color w:val="000000"/>
          <w:sz w:val="20"/>
        </w:rPr>
        <w:t>n’t</w:t>
      </w:r>
      <w:r w:rsidRPr="001D025A">
        <w:rPr>
          <w:rFonts w:ascii="Verdana" w:hAnsi="Verdana"/>
          <w:color w:val="000000"/>
          <w:sz w:val="20"/>
        </w:rPr>
        <w:t xml:space="preserve"> cut him a break while Jim was still drawing breath. Jesus loved him, after all.</w:t>
      </w:r>
    </w:p>
    <w:p w14:paraId="1F647B23" w14:textId="33FC96F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could do that,</w:t>
      </w:r>
      <w:r>
        <w:rPr>
          <w:rFonts w:ascii="Verdana" w:hAnsi="Verdana"/>
          <w:color w:val="000000"/>
          <w:sz w:val="20"/>
        </w:rPr>
        <w:t xml:space="preserve">” </w:t>
      </w:r>
      <w:r w:rsidR="00A03A77" w:rsidRPr="001D025A">
        <w:rPr>
          <w:rFonts w:ascii="Verdana" w:hAnsi="Verdana"/>
          <w:color w:val="000000"/>
          <w:sz w:val="20"/>
        </w:rPr>
        <w:t>Jim said.</w:t>
      </w:r>
    </w:p>
    <w:p w14:paraId="7077C245" w14:textId="66B8DCC6"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Awright!</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Thank</w:t>
      </w:r>
      <w:r w:rsidR="00A03A77" w:rsidRPr="001D025A">
        <w:rPr>
          <w:rStyle w:val="01Text"/>
          <w:rFonts w:ascii="Verdana" w:hAnsi="Verdana"/>
          <w:color w:val="000000"/>
          <w:sz w:val="20"/>
        </w:rPr>
        <w:t xml:space="preserve"> </w:t>
      </w:r>
      <w:r w:rsidR="00A03A77" w:rsidRPr="001D025A">
        <w:rPr>
          <w:rFonts w:ascii="Verdana" w:hAnsi="Verdana"/>
          <w:color w:val="000000"/>
          <w:sz w:val="20"/>
        </w:rPr>
        <w:t>you, friend! I</w:t>
      </w:r>
      <w:r>
        <w:rPr>
          <w:rFonts w:ascii="Verdana" w:hAnsi="Verdana"/>
          <w:color w:val="000000"/>
          <w:sz w:val="20"/>
        </w:rPr>
        <w:t>’ll</w:t>
      </w:r>
      <w:r w:rsidR="00A03A77" w:rsidRPr="001D025A">
        <w:rPr>
          <w:rFonts w:ascii="Verdana" w:hAnsi="Verdana"/>
          <w:color w:val="000000"/>
          <w:sz w:val="20"/>
        </w:rPr>
        <w:t xml:space="preserve"> pay my share of the gas. Let me get my gear and turn in my key, and we can go soon as you</w:t>
      </w:r>
      <w:r>
        <w:rPr>
          <w:rFonts w:ascii="Verdana" w:hAnsi="Verdana"/>
          <w:color w:val="000000"/>
          <w:sz w:val="20"/>
        </w:rPr>
        <w:t>’re</w:t>
      </w:r>
      <w:r w:rsidR="00A03A77" w:rsidRPr="001D025A">
        <w:rPr>
          <w:rFonts w:ascii="Verdana" w:hAnsi="Verdana"/>
          <w:color w:val="000000"/>
          <w:sz w:val="20"/>
        </w:rPr>
        <w:t xml:space="preserve"> ready.</w:t>
      </w:r>
      <w:r>
        <w:rPr>
          <w:rFonts w:ascii="Verdana" w:hAnsi="Verdana"/>
          <w:color w:val="000000"/>
          <w:sz w:val="20"/>
        </w:rPr>
        <w:t>”</w:t>
      </w:r>
    </w:p>
    <w:p w14:paraId="2E18710A" w14:textId="1694F0B5"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All right. I</w:t>
      </w:r>
      <w:r>
        <w:rPr>
          <w:rFonts w:ascii="Verdana" w:hAnsi="Verdana"/>
          <w:color w:val="000000"/>
          <w:sz w:val="20"/>
        </w:rPr>
        <w:t>’ll</w:t>
      </w:r>
      <w:r w:rsidR="00A03A77" w:rsidRPr="001D025A">
        <w:rPr>
          <w:rFonts w:ascii="Verdana" w:hAnsi="Verdana"/>
          <w:color w:val="000000"/>
          <w:sz w:val="20"/>
        </w:rPr>
        <w:t xml:space="preserve"> be turning in my key, too.</w:t>
      </w:r>
      <w:r>
        <w:rPr>
          <w:rFonts w:ascii="Verdana" w:hAnsi="Verdana"/>
          <w:color w:val="000000"/>
          <w:sz w:val="20"/>
        </w:rPr>
        <w:t xml:space="preserve">” </w:t>
      </w:r>
      <w:r w:rsidR="00A03A77" w:rsidRPr="001D025A">
        <w:rPr>
          <w:rFonts w:ascii="Verdana" w:hAnsi="Verdana"/>
          <w:color w:val="000000"/>
          <w:sz w:val="20"/>
        </w:rPr>
        <w:t>Jim had been thinking about maybe getting himself some breakfast, but now he thought he</w:t>
      </w:r>
      <w:r>
        <w:rPr>
          <w:rFonts w:ascii="Verdana" w:hAnsi="Verdana"/>
          <w:color w:val="000000"/>
          <w:sz w:val="20"/>
        </w:rPr>
        <w:t>’d</w:t>
      </w:r>
      <w:r w:rsidR="00A03A77" w:rsidRPr="001D025A">
        <w:rPr>
          <w:rFonts w:ascii="Verdana" w:hAnsi="Verdana"/>
          <w:color w:val="000000"/>
          <w:sz w:val="20"/>
        </w:rPr>
        <w:t xml:space="preserve"> put that off a bit.</w:t>
      </w:r>
    </w:p>
    <w:p w14:paraId="7AB55ED3" w14:textId="260D886C"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tossed his bag in the back of the Dodge, then went back to check on his room and make sure he had</w:t>
      </w:r>
      <w:r w:rsidR="001D025A">
        <w:rPr>
          <w:rFonts w:ascii="Verdana" w:hAnsi="Verdana"/>
          <w:color w:val="000000"/>
          <w:sz w:val="20"/>
        </w:rPr>
        <w:t>n’t</w:t>
      </w:r>
      <w:r w:rsidRPr="001D025A">
        <w:rPr>
          <w:rFonts w:ascii="Verdana" w:hAnsi="Verdana"/>
          <w:color w:val="000000"/>
          <w:sz w:val="20"/>
        </w:rPr>
        <w:t xml:space="preserve"> left anything; then he went to the office to drop off the key, and got there just as the other man stepped up to the counter.</w:t>
      </w:r>
    </w:p>
    <w:p w14:paraId="5FB19654" w14:textId="46B44648"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 moment later the two of them walked out to the truck together. The rider tossed his big old backpack in the back, next to Jim</w:t>
      </w:r>
      <w:r w:rsidR="001D025A">
        <w:rPr>
          <w:rFonts w:ascii="Verdana" w:hAnsi="Verdana"/>
          <w:color w:val="000000"/>
          <w:sz w:val="20"/>
        </w:rPr>
        <w:t>’s</w:t>
      </w:r>
      <w:r w:rsidRPr="001D025A">
        <w:rPr>
          <w:rFonts w:ascii="Verdana" w:hAnsi="Verdana"/>
          <w:color w:val="000000"/>
          <w:sz w:val="20"/>
        </w:rPr>
        <w:t xml:space="preserve"> bag, then held out a hand and said,</w:t>
      </w:r>
      <w:r w:rsidR="001D025A">
        <w:rPr>
          <w:rFonts w:ascii="Verdana" w:hAnsi="Verdana"/>
          <w:color w:val="000000"/>
          <w:sz w:val="20"/>
        </w:rPr>
        <w:t xml:space="preserve"> “</w:t>
      </w:r>
      <w:r w:rsidRPr="001D025A">
        <w:rPr>
          <w:rFonts w:ascii="Verdana" w:hAnsi="Verdana"/>
          <w:color w:val="000000"/>
          <w:sz w:val="20"/>
        </w:rPr>
        <w:t>My name</w:t>
      </w:r>
      <w:r w:rsidR="001D025A">
        <w:rPr>
          <w:rFonts w:ascii="Verdana" w:hAnsi="Verdana"/>
          <w:color w:val="000000"/>
          <w:sz w:val="20"/>
        </w:rPr>
        <w:t>’s</w:t>
      </w:r>
      <w:r w:rsidRPr="001D025A">
        <w:rPr>
          <w:rFonts w:ascii="Verdana" w:hAnsi="Verdana"/>
          <w:color w:val="000000"/>
          <w:sz w:val="20"/>
        </w:rPr>
        <w:t xml:space="preserve"> Nick Lichtman.</w:t>
      </w:r>
      <w:r w:rsidR="001D025A">
        <w:rPr>
          <w:rFonts w:ascii="Verdana" w:hAnsi="Verdana"/>
          <w:color w:val="000000"/>
          <w:sz w:val="20"/>
        </w:rPr>
        <w:t>”</w:t>
      </w:r>
    </w:p>
    <w:p w14:paraId="7C222607" w14:textId="3D64D0F8"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Jim,</w:t>
      </w:r>
      <w:r>
        <w:rPr>
          <w:rFonts w:ascii="Verdana" w:hAnsi="Verdana"/>
          <w:color w:val="000000"/>
          <w:sz w:val="20"/>
        </w:rPr>
        <w:t xml:space="preserve">” </w:t>
      </w:r>
      <w:r w:rsidR="00A03A77" w:rsidRPr="001D025A">
        <w:rPr>
          <w:rFonts w:ascii="Verdana" w:hAnsi="Verdana"/>
          <w:color w:val="000000"/>
          <w:sz w:val="20"/>
        </w:rPr>
        <w:t>Jim said, shaking the offered hand quick and firm.</w:t>
      </w:r>
    </w:p>
    <w:p w14:paraId="65976307" w14:textId="4776D4DD"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Then the two headed for the two doors. Jim climbed behind the wheel, while Nick slid into the passenger seat.</w:t>
      </w:r>
      <w:r w:rsidR="001D025A">
        <w:rPr>
          <w:rFonts w:ascii="Verdana" w:hAnsi="Verdana"/>
          <w:color w:val="000000"/>
          <w:sz w:val="20"/>
        </w:rPr>
        <w:t xml:space="preserve"> “</w:t>
      </w:r>
      <w:r w:rsidRPr="001D025A">
        <w:rPr>
          <w:rFonts w:ascii="Verdana" w:hAnsi="Verdana"/>
          <w:color w:val="000000"/>
          <w:sz w:val="20"/>
        </w:rPr>
        <w:t>It</w:t>
      </w:r>
      <w:r w:rsidR="001D025A">
        <w:rPr>
          <w:rFonts w:ascii="Verdana" w:hAnsi="Verdana"/>
          <w:color w:val="000000"/>
          <w:sz w:val="20"/>
        </w:rPr>
        <w:t>’s</w:t>
      </w:r>
      <w:r w:rsidRPr="001D025A">
        <w:rPr>
          <w:rFonts w:ascii="Verdana" w:hAnsi="Verdana"/>
          <w:color w:val="000000"/>
          <w:sz w:val="20"/>
        </w:rPr>
        <w:t xml:space="preserve"> real generous of you to give me a lift,</w:t>
      </w:r>
      <w:r w:rsidR="001D025A">
        <w:rPr>
          <w:rFonts w:ascii="Verdana" w:hAnsi="Verdana"/>
          <w:color w:val="000000"/>
          <w:sz w:val="20"/>
        </w:rPr>
        <w:t xml:space="preserve">” </w:t>
      </w:r>
      <w:r w:rsidRPr="001D025A">
        <w:rPr>
          <w:rFonts w:ascii="Verdana" w:hAnsi="Verdana"/>
          <w:color w:val="000000"/>
          <w:sz w:val="20"/>
        </w:rPr>
        <w:t>Nick said.</w:t>
      </w:r>
      <w:r w:rsidR="001D025A">
        <w:rPr>
          <w:rFonts w:ascii="Verdana" w:hAnsi="Verdana"/>
          <w:color w:val="000000"/>
          <w:sz w:val="20"/>
        </w:rPr>
        <w:t xml:space="preserve"> “</w:t>
      </w:r>
      <w:r w:rsidRPr="001D025A">
        <w:rPr>
          <w:rFonts w:ascii="Verdana" w:hAnsi="Verdana"/>
          <w:color w:val="000000"/>
          <w:sz w:val="20"/>
        </w:rPr>
        <w:t>I could really use this job.</w:t>
      </w:r>
      <w:r w:rsidR="001D025A">
        <w:rPr>
          <w:rFonts w:ascii="Verdana" w:hAnsi="Verdana"/>
          <w:color w:val="000000"/>
          <w:sz w:val="20"/>
        </w:rPr>
        <w:t>”</w:t>
      </w:r>
    </w:p>
    <w:p w14:paraId="644E29A0" w14:textId="518A5C1B"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It</w:t>
      </w:r>
      <w:r>
        <w:rPr>
          <w:rFonts w:ascii="Verdana" w:hAnsi="Verdana"/>
          <w:color w:val="000000"/>
          <w:sz w:val="20"/>
        </w:rPr>
        <w:t>’s</w:t>
      </w:r>
      <w:r w:rsidR="00A03A77" w:rsidRPr="001D025A">
        <w:rPr>
          <w:rFonts w:ascii="Verdana" w:hAnsi="Verdana"/>
          <w:color w:val="000000"/>
          <w:sz w:val="20"/>
        </w:rPr>
        <w:t xml:space="preserve"> not so much,</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What line of work are you in?</w:t>
      </w:r>
      <w:r>
        <w:rPr>
          <w:rFonts w:ascii="Verdana" w:hAnsi="Verdana"/>
          <w:color w:val="000000"/>
          <w:sz w:val="20"/>
        </w:rPr>
        <w:t>”</w:t>
      </w:r>
    </w:p>
    <w:p w14:paraId="7E228F65" w14:textId="5C5E53E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Reclamation,</w:t>
      </w:r>
      <w:r>
        <w:rPr>
          <w:rFonts w:ascii="Verdana" w:hAnsi="Verdana"/>
          <w:color w:val="000000"/>
          <w:sz w:val="20"/>
        </w:rPr>
        <w:t xml:space="preserve">” </w:t>
      </w:r>
      <w:r w:rsidR="00A03A77" w:rsidRPr="001D025A">
        <w:rPr>
          <w:rFonts w:ascii="Verdana" w:hAnsi="Verdana"/>
          <w:color w:val="000000"/>
          <w:sz w:val="20"/>
        </w:rPr>
        <w:t>Nick said.</w:t>
      </w:r>
      <w:r>
        <w:rPr>
          <w:rFonts w:ascii="Verdana" w:hAnsi="Verdana"/>
          <w:color w:val="000000"/>
          <w:sz w:val="20"/>
        </w:rPr>
        <w:t xml:space="preserve"> “</w:t>
      </w:r>
      <w:r w:rsidR="00A03A77" w:rsidRPr="001D025A">
        <w:rPr>
          <w:rFonts w:ascii="Verdana" w:hAnsi="Verdana"/>
          <w:color w:val="000000"/>
          <w:sz w:val="20"/>
        </w:rPr>
        <w:t xml:space="preserve">Been working freelance these last few years, but </w:t>
      </w:r>
      <w:r>
        <w:rPr>
          <w:rFonts w:ascii="Verdana" w:hAnsi="Verdana"/>
          <w:color w:val="000000"/>
          <w:sz w:val="20"/>
        </w:rPr>
        <w:t>I’m</w:t>
      </w:r>
      <w:r w:rsidR="00A03A77" w:rsidRPr="001D025A">
        <w:rPr>
          <w:rFonts w:ascii="Verdana" w:hAnsi="Verdana"/>
          <w:color w:val="000000"/>
          <w:sz w:val="20"/>
        </w:rPr>
        <w:t xml:space="preserve"> hoping to get a government job</w:t>
      </w:r>
      <w:r w:rsidR="00154FAE">
        <w:rPr>
          <w:rFonts w:ascii="Verdana" w:hAnsi="Verdana"/>
          <w:color w:val="000000"/>
          <w:sz w:val="20"/>
        </w:rPr>
        <w:t xml:space="preserve"> — </w:t>
      </w:r>
      <w:r w:rsidR="00A03A77" w:rsidRPr="001D025A">
        <w:rPr>
          <w:rFonts w:ascii="Verdana" w:hAnsi="Verdana"/>
          <w:color w:val="000000"/>
          <w:sz w:val="20"/>
        </w:rPr>
        <w:t>I would</w:t>
      </w:r>
      <w:r>
        <w:rPr>
          <w:rFonts w:ascii="Verdana" w:hAnsi="Verdana"/>
          <w:color w:val="000000"/>
          <w:sz w:val="20"/>
        </w:rPr>
        <w:t>n’t</w:t>
      </w:r>
      <w:r w:rsidR="00A03A77" w:rsidRPr="001D025A">
        <w:rPr>
          <w:rFonts w:ascii="Verdana" w:hAnsi="Verdana"/>
          <w:color w:val="000000"/>
          <w:sz w:val="20"/>
        </w:rPr>
        <w:t xml:space="preserve"> mind having a pension and a health plan. What about you?</w:t>
      </w:r>
      <w:r>
        <w:rPr>
          <w:rFonts w:ascii="Verdana" w:hAnsi="Verdana"/>
          <w:color w:val="000000"/>
          <w:sz w:val="20"/>
        </w:rPr>
        <w:t>”</w:t>
      </w:r>
    </w:p>
    <w:p w14:paraId="4608AC0B" w14:textId="259FCA59"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My folks have been farming for nigh onto a hundred years, out in Ballard, Kentucky,</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Corn and tobacco, mostly.</w:t>
      </w:r>
      <w:r>
        <w:rPr>
          <w:rFonts w:ascii="Verdana" w:hAnsi="Verdana"/>
          <w:color w:val="000000"/>
          <w:sz w:val="20"/>
        </w:rPr>
        <w:t xml:space="preserve">” </w:t>
      </w:r>
      <w:r w:rsidR="00A03A77" w:rsidRPr="001D025A">
        <w:rPr>
          <w:rFonts w:ascii="Verdana" w:hAnsi="Verdana"/>
          <w:color w:val="000000"/>
          <w:sz w:val="20"/>
        </w:rPr>
        <w:t>He started the engine.</w:t>
      </w:r>
    </w:p>
    <w:p w14:paraId="5F8A7F8A"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A son of the soil, huh? Lot of hard work, farming.</w:t>
      </w:r>
      <w:r>
        <w:rPr>
          <w:rFonts w:ascii="Verdana" w:hAnsi="Verdana"/>
          <w:color w:val="000000"/>
          <w:sz w:val="20"/>
        </w:rPr>
        <w:t>”</w:t>
      </w:r>
    </w:p>
    <w:p w14:paraId="37BBCDDD" w14:textId="0EE41872"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Can be,</w:t>
      </w:r>
      <w:r>
        <w:rPr>
          <w:rFonts w:ascii="Verdana" w:hAnsi="Verdana"/>
          <w:color w:val="000000"/>
          <w:sz w:val="20"/>
        </w:rPr>
        <w:t xml:space="preserve">” </w:t>
      </w:r>
      <w:r w:rsidR="00A03A77" w:rsidRPr="001D025A">
        <w:rPr>
          <w:rFonts w:ascii="Verdana" w:hAnsi="Verdana"/>
          <w:color w:val="000000"/>
          <w:sz w:val="20"/>
        </w:rPr>
        <w:t>Jim acknowledged, as he shifted into reverse.</w:t>
      </w:r>
    </w:p>
    <w:p w14:paraId="77E4A1DB" w14:textId="4521A230"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So what takes you to the nation</w:t>
      </w:r>
      <w:r>
        <w:rPr>
          <w:rFonts w:ascii="Verdana" w:hAnsi="Verdana"/>
          <w:color w:val="000000"/>
          <w:sz w:val="20"/>
        </w:rPr>
        <w:t>’s</w:t>
      </w:r>
      <w:r w:rsidR="00A03A77" w:rsidRPr="001D025A">
        <w:rPr>
          <w:rFonts w:ascii="Verdana" w:hAnsi="Verdana"/>
          <w:color w:val="000000"/>
          <w:sz w:val="20"/>
        </w:rPr>
        <w:t xml:space="preserve"> capital?</w:t>
      </w:r>
      <w:r>
        <w:rPr>
          <w:rFonts w:ascii="Verdana" w:hAnsi="Verdana"/>
          <w:color w:val="000000"/>
          <w:sz w:val="20"/>
        </w:rPr>
        <w:t>”</w:t>
      </w:r>
    </w:p>
    <w:p w14:paraId="0FDB3727" w14:textId="64CFE8CA"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concentrated on getting out of the parking space and did</w:t>
      </w:r>
      <w:r w:rsidR="001D025A">
        <w:rPr>
          <w:rFonts w:ascii="Verdana" w:hAnsi="Verdana"/>
          <w:color w:val="000000"/>
          <w:sz w:val="20"/>
        </w:rPr>
        <w:t>n’t</w:t>
      </w:r>
      <w:r w:rsidRPr="001D025A">
        <w:rPr>
          <w:rFonts w:ascii="Verdana" w:hAnsi="Verdana"/>
          <w:color w:val="000000"/>
          <w:sz w:val="20"/>
        </w:rPr>
        <w:t xml:space="preserve"> answer.</w:t>
      </w:r>
    </w:p>
    <w:p w14:paraId="67DF8152"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seemed to take the hint, and shut up, at least for the moment. He let Jim get out of the parking lot and up the state road and onto the interstate in peace.</w:t>
      </w:r>
    </w:p>
    <w:p w14:paraId="51742058" w14:textId="232B8A5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That seemed to be all the quiet he could stand, though.</w:t>
      </w:r>
      <w:r w:rsidR="001D025A">
        <w:rPr>
          <w:rFonts w:ascii="Verdana" w:hAnsi="Verdana"/>
          <w:color w:val="000000"/>
          <w:sz w:val="20"/>
        </w:rPr>
        <w:t xml:space="preserve"> “</w:t>
      </w:r>
      <w:r w:rsidRPr="001D025A">
        <w:rPr>
          <w:rFonts w:ascii="Verdana" w:hAnsi="Verdana"/>
          <w:color w:val="000000"/>
          <w:sz w:val="20"/>
        </w:rPr>
        <w:t>Where you bound in DC?</w:t>
      </w:r>
      <w:r w:rsidR="001D025A">
        <w:rPr>
          <w:rFonts w:ascii="Verdana" w:hAnsi="Verdana"/>
          <w:color w:val="000000"/>
          <w:sz w:val="20"/>
        </w:rPr>
        <w:t xml:space="preserve">” </w:t>
      </w:r>
      <w:r w:rsidRPr="001D025A">
        <w:rPr>
          <w:rFonts w:ascii="Verdana" w:hAnsi="Verdana"/>
          <w:color w:val="000000"/>
          <w:sz w:val="20"/>
        </w:rPr>
        <w:t>he asked.</w:t>
      </w:r>
      <w:r w:rsidR="001D025A">
        <w:rPr>
          <w:rFonts w:ascii="Verdana" w:hAnsi="Verdana"/>
          <w:color w:val="000000"/>
          <w:sz w:val="20"/>
        </w:rPr>
        <w:t xml:space="preserve"> “</w:t>
      </w:r>
      <w:r w:rsidRPr="001D025A">
        <w:rPr>
          <w:rFonts w:ascii="Verdana" w:hAnsi="Verdana"/>
          <w:color w:val="000000"/>
          <w:sz w:val="20"/>
        </w:rPr>
        <w:t>My interview</w:t>
      </w:r>
      <w:r w:rsidR="001D025A">
        <w:rPr>
          <w:rFonts w:ascii="Verdana" w:hAnsi="Verdana"/>
          <w:color w:val="000000"/>
          <w:sz w:val="20"/>
        </w:rPr>
        <w:t>’s</w:t>
      </w:r>
      <w:r w:rsidRPr="001D025A">
        <w:rPr>
          <w:rFonts w:ascii="Verdana" w:hAnsi="Verdana"/>
          <w:color w:val="000000"/>
          <w:sz w:val="20"/>
        </w:rPr>
        <w:t xml:space="preserve"> on 14</w:t>
      </w:r>
      <w:r w:rsidRPr="001D025A">
        <w:rPr>
          <w:rStyle w:val="06Text"/>
          <w:rFonts w:ascii="Verdana" w:hAnsi="Verdana"/>
          <w:color w:val="000000"/>
          <w:sz w:val="20"/>
        </w:rPr>
        <w:t>th</w:t>
      </w:r>
      <w:r w:rsidRPr="001D025A">
        <w:rPr>
          <w:rStyle w:val="01Text"/>
          <w:rFonts w:ascii="Verdana" w:hAnsi="Verdana"/>
          <w:color w:val="000000"/>
          <w:sz w:val="20"/>
        </w:rPr>
        <w:t xml:space="preserve"> </w:t>
      </w:r>
      <w:r w:rsidRPr="001D025A">
        <w:rPr>
          <w:rFonts w:ascii="Verdana" w:hAnsi="Verdana"/>
          <w:color w:val="000000"/>
          <w:sz w:val="20"/>
        </w:rPr>
        <w:t>Street, right downtown.</w:t>
      </w:r>
      <w:r w:rsidR="001D025A">
        <w:rPr>
          <w:rFonts w:ascii="Verdana" w:hAnsi="Verdana"/>
          <w:color w:val="000000"/>
          <w:sz w:val="20"/>
        </w:rPr>
        <w:t>”</w:t>
      </w:r>
    </w:p>
    <w:p w14:paraId="76F1C667" w14:textId="2A4CBCB1"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A03A77" w:rsidRPr="001D025A">
        <w:rPr>
          <w:rFonts w:ascii="Verdana" w:hAnsi="Verdana"/>
          <w:color w:val="000000"/>
          <w:sz w:val="20"/>
        </w:rPr>
        <w:t>Do</w:t>
      </w:r>
      <w:r>
        <w:rPr>
          <w:rFonts w:ascii="Verdana" w:hAnsi="Verdana"/>
          <w:color w:val="000000"/>
          <w:sz w:val="20"/>
        </w:rPr>
        <w:t>n’t</w:t>
      </w:r>
      <w:r w:rsidR="00A03A77" w:rsidRPr="001D025A">
        <w:rPr>
          <w:rFonts w:ascii="Verdana" w:hAnsi="Verdana"/>
          <w:color w:val="000000"/>
          <w:sz w:val="20"/>
        </w:rPr>
        <w:t xml:space="preserve"> rightly know,</w:t>
      </w:r>
      <w:r>
        <w:rPr>
          <w:rFonts w:ascii="Verdana" w:hAnsi="Verdana"/>
          <w:color w:val="000000"/>
          <w:sz w:val="20"/>
        </w:rPr>
        <w:t xml:space="preserve">” </w:t>
      </w:r>
      <w:r w:rsidR="00A03A77" w:rsidRPr="001D025A">
        <w:rPr>
          <w:rFonts w:ascii="Verdana" w:hAnsi="Verdana"/>
          <w:color w:val="000000"/>
          <w:sz w:val="20"/>
        </w:rPr>
        <w:t>Jim said, concentrating on the traffic. He was</w:t>
      </w:r>
      <w:r>
        <w:rPr>
          <w:rFonts w:ascii="Verdana" w:hAnsi="Verdana"/>
          <w:color w:val="000000"/>
          <w:sz w:val="20"/>
        </w:rPr>
        <w:t>n’t</w:t>
      </w:r>
      <w:r w:rsidR="00A03A77" w:rsidRPr="001D025A">
        <w:rPr>
          <w:rFonts w:ascii="Verdana" w:hAnsi="Verdana"/>
          <w:color w:val="000000"/>
          <w:sz w:val="20"/>
        </w:rPr>
        <w:t xml:space="preserve"> used to driving as fast as folks did on this side of the mountains.</w:t>
      </w:r>
    </w:p>
    <w:p w14:paraId="649E2F83" w14:textId="6E4D598C"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w:t>
      </w:r>
      <w:r>
        <w:rPr>
          <w:rFonts w:ascii="Verdana" w:hAnsi="Verdana"/>
          <w:color w:val="000000"/>
          <w:sz w:val="20"/>
        </w:rPr>
        <w:t>’re</w:t>
      </w:r>
      <w:r w:rsidR="00A03A77" w:rsidRPr="001D025A">
        <w:rPr>
          <w:rFonts w:ascii="Verdana" w:hAnsi="Verdana"/>
          <w:color w:val="000000"/>
          <w:sz w:val="20"/>
        </w:rPr>
        <w:t xml:space="preserve"> not after work, then? Nor visiting family?</w:t>
      </w:r>
      <w:r>
        <w:rPr>
          <w:rFonts w:ascii="Verdana" w:hAnsi="Verdana"/>
          <w:color w:val="000000"/>
          <w:sz w:val="20"/>
        </w:rPr>
        <w:t>”</w:t>
      </w:r>
    </w:p>
    <w:p w14:paraId="22E69A11"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Nope.</w:t>
      </w:r>
      <w:r>
        <w:rPr>
          <w:rFonts w:ascii="Verdana" w:hAnsi="Verdana"/>
          <w:color w:val="000000"/>
          <w:sz w:val="20"/>
        </w:rPr>
        <w:t>”</w:t>
      </w:r>
    </w:p>
    <w:p w14:paraId="02F65069" w14:textId="239193FA"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Not much of a talker, are you?</w:t>
      </w:r>
      <w:r>
        <w:rPr>
          <w:rFonts w:ascii="Verdana" w:hAnsi="Verdana"/>
          <w:color w:val="000000"/>
          <w:sz w:val="20"/>
        </w:rPr>
        <w:t xml:space="preserve">” </w:t>
      </w:r>
      <w:r w:rsidR="00A03A77" w:rsidRPr="001D025A">
        <w:rPr>
          <w:rFonts w:ascii="Verdana" w:hAnsi="Verdana"/>
          <w:color w:val="000000"/>
          <w:sz w:val="20"/>
        </w:rPr>
        <w:t>he said.</w:t>
      </w:r>
    </w:p>
    <w:p w14:paraId="400422C1" w14:textId="55FA9ACC"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glanced at him.</w:t>
      </w:r>
      <w:r w:rsidR="001D025A">
        <w:rPr>
          <w:rFonts w:ascii="Verdana" w:hAnsi="Verdana"/>
          <w:color w:val="000000"/>
          <w:sz w:val="20"/>
        </w:rPr>
        <w:t xml:space="preserve"> “</w:t>
      </w:r>
      <w:r w:rsidRPr="001D025A">
        <w:rPr>
          <w:rFonts w:ascii="Verdana" w:hAnsi="Verdana"/>
          <w:color w:val="000000"/>
          <w:sz w:val="20"/>
        </w:rPr>
        <w:t>Do</w:t>
      </w:r>
      <w:r w:rsidR="001D025A">
        <w:rPr>
          <w:rFonts w:ascii="Verdana" w:hAnsi="Verdana"/>
          <w:color w:val="000000"/>
          <w:sz w:val="20"/>
        </w:rPr>
        <w:t>n’t</w:t>
      </w:r>
      <w:r w:rsidRPr="001D025A">
        <w:rPr>
          <w:rFonts w:ascii="Verdana" w:hAnsi="Verdana"/>
          <w:color w:val="000000"/>
          <w:sz w:val="20"/>
        </w:rPr>
        <w:t xml:space="preserve"> suppose I</w:t>
      </w:r>
      <w:r w:rsidR="001D025A">
        <w:rPr>
          <w:rFonts w:ascii="Verdana" w:hAnsi="Verdana"/>
          <w:color w:val="000000"/>
          <w:sz w:val="20"/>
        </w:rPr>
        <w:t xml:space="preserve">’ve </w:t>
      </w:r>
      <w:r w:rsidRPr="001D025A">
        <w:rPr>
          <w:rFonts w:ascii="Verdana" w:hAnsi="Verdana"/>
          <w:color w:val="000000"/>
          <w:sz w:val="20"/>
        </w:rPr>
        <w:t>much to say just now,</w:t>
      </w:r>
      <w:r w:rsidR="001D025A">
        <w:rPr>
          <w:rFonts w:ascii="Verdana" w:hAnsi="Verdana"/>
          <w:color w:val="000000"/>
          <w:sz w:val="20"/>
        </w:rPr>
        <w:t xml:space="preserve">” </w:t>
      </w:r>
      <w:r w:rsidRPr="001D025A">
        <w:rPr>
          <w:rFonts w:ascii="Verdana" w:hAnsi="Verdana"/>
          <w:color w:val="000000"/>
          <w:sz w:val="20"/>
        </w:rPr>
        <w:t>he said.</w:t>
      </w:r>
      <w:r w:rsidR="001D025A">
        <w:rPr>
          <w:rFonts w:ascii="Verdana" w:hAnsi="Verdana"/>
          <w:color w:val="000000"/>
          <w:sz w:val="20"/>
        </w:rPr>
        <w:t xml:space="preserve"> “I’m</w:t>
      </w:r>
      <w:r w:rsidRPr="001D025A">
        <w:rPr>
          <w:rFonts w:ascii="Verdana" w:hAnsi="Verdana"/>
          <w:color w:val="000000"/>
          <w:sz w:val="20"/>
        </w:rPr>
        <w:t xml:space="preserve"> keeping my mind on the driving.</w:t>
      </w:r>
      <w:r w:rsidR="001D025A">
        <w:rPr>
          <w:rFonts w:ascii="Verdana" w:hAnsi="Verdana"/>
          <w:color w:val="000000"/>
          <w:sz w:val="20"/>
        </w:rPr>
        <w:t>”</w:t>
      </w:r>
    </w:p>
    <w:p w14:paraId="5A08EFEA" w14:textId="1167F3A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In my experience, a man who do</w:t>
      </w:r>
      <w:r>
        <w:rPr>
          <w:rFonts w:ascii="Verdana" w:hAnsi="Verdana"/>
          <w:color w:val="000000"/>
          <w:sz w:val="20"/>
        </w:rPr>
        <w:t>n’t</w:t>
      </w:r>
      <w:r w:rsidR="00A03A77" w:rsidRPr="001D025A">
        <w:rPr>
          <w:rFonts w:ascii="Verdana" w:hAnsi="Verdana"/>
          <w:color w:val="000000"/>
          <w:sz w:val="20"/>
        </w:rPr>
        <w:t xml:space="preserve"> talk</w:t>
      </w:r>
      <w:r>
        <w:rPr>
          <w:rFonts w:ascii="Verdana" w:hAnsi="Verdana"/>
          <w:color w:val="000000"/>
          <w:sz w:val="20"/>
        </w:rPr>
        <w:t>’s</w:t>
      </w:r>
      <w:r w:rsidR="00A03A77" w:rsidRPr="001D025A">
        <w:rPr>
          <w:rFonts w:ascii="Verdana" w:hAnsi="Verdana"/>
          <w:color w:val="000000"/>
          <w:sz w:val="20"/>
        </w:rPr>
        <w:t xml:space="preserve"> got something he wants to keep to himself, and he</w:t>
      </w:r>
      <w:r>
        <w:rPr>
          <w:rFonts w:ascii="Verdana" w:hAnsi="Verdana"/>
          <w:color w:val="000000"/>
          <w:sz w:val="20"/>
        </w:rPr>
        <w:t>’s</w:t>
      </w:r>
      <w:r w:rsidR="00A03A77" w:rsidRPr="001D025A">
        <w:rPr>
          <w:rFonts w:ascii="Verdana" w:hAnsi="Verdana"/>
          <w:color w:val="000000"/>
          <w:sz w:val="20"/>
        </w:rPr>
        <w:t xml:space="preserve"> afraid it</w:t>
      </w:r>
      <w:r>
        <w:rPr>
          <w:rFonts w:ascii="Verdana" w:hAnsi="Verdana"/>
          <w:color w:val="000000"/>
          <w:sz w:val="20"/>
        </w:rPr>
        <w:t>’ll</w:t>
      </w:r>
      <w:r w:rsidR="00A03A77" w:rsidRPr="001D025A">
        <w:rPr>
          <w:rFonts w:ascii="Verdana" w:hAnsi="Verdana"/>
          <w:color w:val="000000"/>
          <w:sz w:val="20"/>
        </w:rPr>
        <w:t xml:space="preserve"> slip out if he opens his mouth.</w:t>
      </w:r>
      <w:r>
        <w:rPr>
          <w:rFonts w:ascii="Verdana" w:hAnsi="Verdana"/>
          <w:color w:val="000000"/>
          <w:sz w:val="20"/>
        </w:rPr>
        <w:t>”</w:t>
      </w:r>
    </w:p>
    <w:p w14:paraId="28CAC5DB" w14:textId="6CA0186F"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Ca</w:t>
      </w:r>
      <w:r>
        <w:rPr>
          <w:rFonts w:ascii="Verdana" w:hAnsi="Verdana"/>
          <w:color w:val="000000"/>
          <w:sz w:val="20"/>
        </w:rPr>
        <w:t>n’t</w:t>
      </w:r>
      <w:r w:rsidR="00A03A77" w:rsidRPr="001D025A">
        <w:rPr>
          <w:rFonts w:ascii="Verdana" w:hAnsi="Verdana"/>
          <w:color w:val="000000"/>
          <w:sz w:val="20"/>
        </w:rPr>
        <w:t xml:space="preserve"> say as that</w:t>
      </w:r>
      <w:r>
        <w:rPr>
          <w:rFonts w:ascii="Verdana" w:hAnsi="Verdana"/>
          <w:color w:val="000000"/>
          <w:sz w:val="20"/>
        </w:rPr>
        <w:t>’s</w:t>
      </w:r>
      <w:r w:rsidR="00A03A77" w:rsidRPr="001D025A">
        <w:rPr>
          <w:rFonts w:ascii="Verdana" w:hAnsi="Verdana"/>
          <w:color w:val="000000"/>
          <w:sz w:val="20"/>
        </w:rPr>
        <w:t xml:space="preserve"> been</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my</w:t>
      </w:r>
      <w:r w:rsidR="00A03A77" w:rsidRPr="001D025A">
        <w:rPr>
          <w:rStyle w:val="01Text"/>
          <w:rFonts w:ascii="Verdana" w:hAnsi="Verdana"/>
          <w:color w:val="000000"/>
          <w:sz w:val="20"/>
        </w:rPr>
        <w:t xml:space="preserve"> </w:t>
      </w:r>
      <w:r w:rsidR="00A03A77" w:rsidRPr="001D025A">
        <w:rPr>
          <w:rFonts w:ascii="Verdana" w:hAnsi="Verdana"/>
          <w:color w:val="000000"/>
          <w:sz w:val="20"/>
        </w:rPr>
        <w:t>experience. Might be any number of reasons to keep a mouth shut.</w:t>
      </w:r>
      <w:r>
        <w:rPr>
          <w:rFonts w:ascii="Verdana" w:hAnsi="Verdana"/>
          <w:color w:val="000000"/>
          <w:sz w:val="20"/>
        </w:rPr>
        <w:t xml:space="preserve">” </w:t>
      </w:r>
      <w:r w:rsidR="00A03A77" w:rsidRPr="001D025A">
        <w:rPr>
          <w:rFonts w:ascii="Verdana" w:hAnsi="Verdana"/>
          <w:color w:val="000000"/>
          <w:sz w:val="20"/>
        </w:rPr>
        <w:t>He glanced at the eighteen-wheeler in the rear view mirror; it was coming up fast behind them, and he was</w:t>
      </w:r>
      <w:r>
        <w:rPr>
          <w:rFonts w:ascii="Verdana" w:hAnsi="Verdana"/>
          <w:color w:val="000000"/>
          <w:sz w:val="20"/>
        </w:rPr>
        <w:t>n’t</w:t>
      </w:r>
      <w:r w:rsidR="00A03A77" w:rsidRPr="001D025A">
        <w:rPr>
          <w:rFonts w:ascii="Verdana" w:hAnsi="Verdana"/>
          <w:color w:val="000000"/>
          <w:sz w:val="20"/>
        </w:rPr>
        <w:t xml:space="preserve"> sure whether he</w:t>
      </w:r>
      <w:r>
        <w:rPr>
          <w:rFonts w:ascii="Verdana" w:hAnsi="Verdana"/>
          <w:color w:val="000000"/>
          <w:sz w:val="20"/>
        </w:rPr>
        <w:t>’d</w:t>
      </w:r>
      <w:r w:rsidR="00A03A77" w:rsidRPr="001D025A">
        <w:rPr>
          <w:rFonts w:ascii="Verdana" w:hAnsi="Verdana"/>
          <w:color w:val="000000"/>
          <w:sz w:val="20"/>
        </w:rPr>
        <w:t xml:space="preserve"> best get out of its way, or just let it pass.</w:t>
      </w:r>
    </w:p>
    <w:p w14:paraId="375CCABD" w14:textId="574DFA6C"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But when a man answers a civil question with a bunch of dodges, I think there</w:t>
      </w:r>
      <w:r>
        <w:rPr>
          <w:rFonts w:ascii="Verdana" w:hAnsi="Verdana"/>
          <w:color w:val="000000"/>
          <w:sz w:val="20"/>
        </w:rPr>
        <w:t>’s</w:t>
      </w:r>
      <w:r w:rsidR="00A03A77" w:rsidRPr="001D025A">
        <w:rPr>
          <w:rFonts w:ascii="Verdana" w:hAnsi="Verdana"/>
          <w:color w:val="000000"/>
          <w:sz w:val="20"/>
        </w:rPr>
        <w:t xml:space="preserve"> something he does</w:t>
      </w:r>
      <w:r>
        <w:rPr>
          <w:rFonts w:ascii="Verdana" w:hAnsi="Verdana"/>
          <w:color w:val="000000"/>
          <w:sz w:val="20"/>
        </w:rPr>
        <w:t>n’t</w:t>
      </w:r>
      <w:r w:rsidR="00A03A77" w:rsidRPr="001D025A">
        <w:rPr>
          <w:rFonts w:ascii="Verdana" w:hAnsi="Verdana"/>
          <w:color w:val="000000"/>
          <w:sz w:val="20"/>
        </w:rPr>
        <w:t xml:space="preserve"> want to say. Why</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are</w:t>
      </w:r>
      <w:r w:rsidR="00A03A77" w:rsidRPr="001D025A">
        <w:rPr>
          <w:rStyle w:val="01Text"/>
          <w:rFonts w:ascii="Verdana" w:hAnsi="Verdana"/>
          <w:color w:val="000000"/>
          <w:sz w:val="20"/>
        </w:rPr>
        <w:t xml:space="preserve"> </w:t>
      </w:r>
      <w:r w:rsidR="00A03A77" w:rsidRPr="001D025A">
        <w:rPr>
          <w:rFonts w:ascii="Verdana" w:hAnsi="Verdana"/>
          <w:color w:val="000000"/>
          <w:sz w:val="20"/>
        </w:rPr>
        <w:t>you going to Washington?</w:t>
      </w:r>
      <w:r>
        <w:rPr>
          <w:rFonts w:ascii="Verdana" w:hAnsi="Verdana"/>
          <w:color w:val="000000"/>
          <w:sz w:val="20"/>
        </w:rPr>
        <w:t>”</w:t>
      </w:r>
    </w:p>
    <w:p w14:paraId="07A9A3FF" w14:textId="6D2754F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Do</w:t>
      </w:r>
      <w:r>
        <w:rPr>
          <w:rFonts w:ascii="Verdana" w:hAnsi="Verdana"/>
          <w:color w:val="000000"/>
          <w:sz w:val="20"/>
        </w:rPr>
        <w:t>n’t</w:t>
      </w:r>
      <w:r w:rsidR="00A03A77" w:rsidRPr="001D025A">
        <w:rPr>
          <w:rFonts w:ascii="Verdana" w:hAnsi="Verdana"/>
          <w:color w:val="000000"/>
          <w:sz w:val="20"/>
        </w:rPr>
        <w:t xml:space="preserve"> see as it</w:t>
      </w:r>
      <w:r>
        <w:rPr>
          <w:rFonts w:ascii="Verdana" w:hAnsi="Verdana"/>
          <w:color w:val="000000"/>
          <w:sz w:val="20"/>
        </w:rPr>
        <w:t>’s</w:t>
      </w:r>
      <w:r w:rsidR="00A03A77" w:rsidRPr="001D025A">
        <w:rPr>
          <w:rFonts w:ascii="Verdana" w:hAnsi="Verdana"/>
          <w:color w:val="000000"/>
          <w:sz w:val="20"/>
        </w:rPr>
        <w:t xml:space="preserve"> any of your business,</w:t>
      </w:r>
      <w:r>
        <w:rPr>
          <w:rFonts w:ascii="Verdana" w:hAnsi="Verdana"/>
          <w:color w:val="000000"/>
          <w:sz w:val="20"/>
        </w:rPr>
        <w:t xml:space="preserve">” </w:t>
      </w:r>
      <w:r w:rsidR="00A03A77" w:rsidRPr="001D025A">
        <w:rPr>
          <w:rFonts w:ascii="Verdana" w:hAnsi="Verdana"/>
          <w:color w:val="000000"/>
          <w:sz w:val="20"/>
        </w:rPr>
        <w:t>Jim said.</w:t>
      </w:r>
    </w:p>
    <w:p w14:paraId="45854B91" w14:textId="52617DAC"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It</w:t>
      </w:r>
      <w:r>
        <w:rPr>
          <w:rFonts w:ascii="Verdana" w:hAnsi="Verdana"/>
          <w:color w:val="000000"/>
          <w:sz w:val="20"/>
        </w:rPr>
        <w:t>’s</w:t>
      </w:r>
      <w:r w:rsidR="00A03A77" w:rsidRPr="001D025A">
        <w:rPr>
          <w:rFonts w:ascii="Verdana" w:hAnsi="Verdana"/>
          <w:color w:val="000000"/>
          <w:sz w:val="20"/>
        </w:rPr>
        <w:t xml:space="preserve"> not, but you</w:t>
      </w:r>
      <w:r>
        <w:rPr>
          <w:rFonts w:ascii="Verdana" w:hAnsi="Verdana"/>
          <w:color w:val="000000"/>
          <w:sz w:val="20"/>
        </w:rPr>
        <w:t>’re</w:t>
      </w:r>
      <w:r w:rsidR="00A03A77" w:rsidRPr="001D025A">
        <w:rPr>
          <w:rFonts w:ascii="Verdana" w:hAnsi="Verdana"/>
          <w:color w:val="000000"/>
          <w:sz w:val="20"/>
        </w:rPr>
        <w:t xml:space="preserve"> doin</w:t>
      </w:r>
      <w:r>
        <w:rPr>
          <w:rFonts w:ascii="Verdana" w:hAnsi="Verdana"/>
          <w:color w:val="000000"/>
          <w:sz w:val="20"/>
        </w:rPr>
        <w:t>’</w:t>
      </w:r>
      <w:r w:rsidR="00A03A77" w:rsidRPr="001D025A">
        <w:rPr>
          <w:rFonts w:ascii="Verdana" w:hAnsi="Verdana"/>
          <w:color w:val="000000"/>
          <w:sz w:val="20"/>
        </w:rPr>
        <w:t xml:space="preserve"> me a favor as it is, I know that, so I was thinkin</w:t>
      </w:r>
      <w:r>
        <w:rPr>
          <w:rFonts w:ascii="Verdana" w:hAnsi="Verdana"/>
          <w:color w:val="000000"/>
          <w:sz w:val="20"/>
        </w:rPr>
        <w:t>’</w:t>
      </w:r>
      <w:r w:rsidR="00A03A77" w:rsidRPr="001D025A">
        <w:rPr>
          <w:rFonts w:ascii="Verdana" w:hAnsi="Verdana"/>
          <w:color w:val="000000"/>
          <w:sz w:val="20"/>
        </w:rPr>
        <w:t xml:space="preserve"> I might do you one in return. You said you did</w:t>
      </w:r>
      <w:r>
        <w:rPr>
          <w:rFonts w:ascii="Verdana" w:hAnsi="Verdana"/>
          <w:color w:val="000000"/>
          <w:sz w:val="20"/>
        </w:rPr>
        <w:t>n’t</w:t>
      </w:r>
      <w:r w:rsidR="00A03A77" w:rsidRPr="001D025A">
        <w:rPr>
          <w:rFonts w:ascii="Verdana" w:hAnsi="Verdana"/>
          <w:color w:val="000000"/>
          <w:sz w:val="20"/>
        </w:rPr>
        <w:t xml:space="preserve"> know just where you were going in Washington; if you tell me what you</w:t>
      </w:r>
      <w:r>
        <w:rPr>
          <w:rFonts w:ascii="Verdana" w:hAnsi="Verdana"/>
          <w:color w:val="000000"/>
          <w:sz w:val="20"/>
        </w:rPr>
        <w:t>’re</w:t>
      </w:r>
      <w:r w:rsidR="00A03A77" w:rsidRPr="001D025A">
        <w:rPr>
          <w:rFonts w:ascii="Verdana" w:hAnsi="Verdana"/>
          <w:color w:val="000000"/>
          <w:sz w:val="20"/>
        </w:rPr>
        <w:t xml:space="preserve"> after, I might be able to help you out with that. I</w:t>
      </w:r>
      <w:r>
        <w:rPr>
          <w:rFonts w:ascii="Verdana" w:hAnsi="Verdana"/>
          <w:color w:val="000000"/>
          <w:sz w:val="20"/>
        </w:rPr>
        <w:t xml:space="preserve">’ve </w:t>
      </w:r>
      <w:r w:rsidR="00A03A77" w:rsidRPr="001D025A">
        <w:rPr>
          <w:rFonts w:ascii="Verdana" w:hAnsi="Verdana"/>
          <w:color w:val="000000"/>
          <w:sz w:val="20"/>
        </w:rPr>
        <w:t>been there before, know the city pretty well. I can tell you the best route to the White House, if that</w:t>
      </w:r>
      <w:r>
        <w:rPr>
          <w:rFonts w:ascii="Verdana" w:hAnsi="Verdana"/>
          <w:color w:val="000000"/>
          <w:sz w:val="20"/>
        </w:rPr>
        <w:t>’s</w:t>
      </w:r>
      <w:r w:rsidR="00A03A77" w:rsidRPr="001D025A">
        <w:rPr>
          <w:rFonts w:ascii="Verdana" w:hAnsi="Verdana"/>
          <w:color w:val="000000"/>
          <w:sz w:val="20"/>
        </w:rPr>
        <w:t xml:space="preserve"> what you want to see.</w:t>
      </w:r>
      <w:r>
        <w:rPr>
          <w:rFonts w:ascii="Verdana" w:hAnsi="Verdana"/>
          <w:color w:val="000000"/>
          <w:sz w:val="20"/>
        </w:rPr>
        <w:t>”</w:t>
      </w:r>
    </w:p>
    <w:p w14:paraId="0CB7B4BB" w14:textId="2078D286"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It</w:t>
      </w:r>
      <w:r>
        <w:rPr>
          <w:rFonts w:ascii="Verdana" w:hAnsi="Verdana"/>
          <w:color w:val="000000"/>
          <w:sz w:val="20"/>
        </w:rPr>
        <w:t>’s</w:t>
      </w:r>
      <w:r w:rsidR="00A03A77" w:rsidRPr="001D025A">
        <w:rPr>
          <w:rFonts w:ascii="Verdana" w:hAnsi="Verdana"/>
          <w:color w:val="000000"/>
          <w:sz w:val="20"/>
        </w:rPr>
        <w:t xml:space="preserve"> not.</w:t>
      </w:r>
      <w:r>
        <w:rPr>
          <w:rFonts w:ascii="Verdana" w:hAnsi="Verdana"/>
          <w:color w:val="000000"/>
          <w:sz w:val="20"/>
        </w:rPr>
        <w:t>”</w:t>
      </w:r>
    </w:p>
    <w:p w14:paraId="6D194FD5" w14:textId="3D90E662"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But you</w:t>
      </w:r>
      <w:r>
        <w:rPr>
          <w:rFonts w:ascii="Verdana" w:hAnsi="Verdana"/>
          <w:color w:val="000000"/>
          <w:sz w:val="20"/>
        </w:rPr>
        <w:t>’re</w:t>
      </w:r>
      <w:r w:rsidR="00A03A77" w:rsidRPr="001D025A">
        <w:rPr>
          <w:rFonts w:ascii="Verdana" w:hAnsi="Verdana"/>
          <w:color w:val="000000"/>
          <w:sz w:val="20"/>
        </w:rPr>
        <w:t xml:space="preserve"> lookin</w:t>
      </w:r>
      <w:r>
        <w:rPr>
          <w:rFonts w:ascii="Verdana" w:hAnsi="Verdana"/>
          <w:color w:val="000000"/>
          <w:sz w:val="20"/>
        </w:rPr>
        <w:t>’</w:t>
      </w:r>
      <w:r w:rsidR="00A03A77" w:rsidRPr="001D025A">
        <w:rPr>
          <w:rFonts w:ascii="Verdana" w:hAnsi="Verdana"/>
          <w:color w:val="000000"/>
          <w:sz w:val="20"/>
        </w:rPr>
        <w:t xml:space="preserve"> for</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something</w:t>
      </w:r>
      <w:r w:rsidR="00A03A77" w:rsidRPr="001D025A">
        <w:rPr>
          <w:rFonts w:ascii="Verdana" w:hAnsi="Verdana"/>
          <w:color w:val="000000"/>
          <w:sz w:val="20"/>
        </w:rPr>
        <w:t>, are</w:t>
      </w:r>
      <w:r>
        <w:rPr>
          <w:rFonts w:ascii="Verdana" w:hAnsi="Verdana"/>
          <w:color w:val="000000"/>
          <w:sz w:val="20"/>
        </w:rPr>
        <w:t>n’t</w:t>
      </w:r>
      <w:r w:rsidR="00A03A77" w:rsidRPr="001D025A">
        <w:rPr>
          <w:rFonts w:ascii="Verdana" w:hAnsi="Verdana"/>
          <w:color w:val="000000"/>
          <w:sz w:val="20"/>
        </w:rPr>
        <w:t xml:space="preserve"> you?</w:t>
      </w:r>
      <w:r>
        <w:rPr>
          <w:rFonts w:ascii="Verdana" w:hAnsi="Verdana"/>
          <w:color w:val="000000"/>
          <w:sz w:val="20"/>
        </w:rPr>
        <w:t>”</w:t>
      </w:r>
    </w:p>
    <w:p w14:paraId="577E33C0" w14:textId="7E9D2174"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sighed.</w:t>
      </w:r>
      <w:r w:rsidR="001D025A">
        <w:rPr>
          <w:rFonts w:ascii="Verdana" w:hAnsi="Verdana"/>
          <w:color w:val="000000"/>
          <w:sz w:val="20"/>
        </w:rPr>
        <w:t xml:space="preserve"> “</w:t>
      </w:r>
      <w:r w:rsidRPr="001D025A">
        <w:rPr>
          <w:rFonts w:ascii="Verdana" w:hAnsi="Verdana"/>
          <w:color w:val="000000"/>
          <w:sz w:val="20"/>
        </w:rPr>
        <w:t>I am,</w:t>
      </w:r>
      <w:r w:rsidR="001D025A">
        <w:rPr>
          <w:rFonts w:ascii="Verdana" w:hAnsi="Verdana"/>
          <w:color w:val="000000"/>
          <w:sz w:val="20"/>
        </w:rPr>
        <w:t xml:space="preserve">” </w:t>
      </w:r>
      <w:r w:rsidRPr="001D025A">
        <w:rPr>
          <w:rFonts w:ascii="Verdana" w:hAnsi="Verdana"/>
          <w:color w:val="000000"/>
          <w:sz w:val="20"/>
        </w:rPr>
        <w:t>he admitted.</w:t>
      </w:r>
    </w:p>
    <w:p w14:paraId="69DCC1AC"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What is it?</w:t>
      </w:r>
      <w:r>
        <w:rPr>
          <w:rFonts w:ascii="Verdana" w:hAnsi="Verdana"/>
          <w:color w:val="000000"/>
          <w:sz w:val="20"/>
        </w:rPr>
        <w:t>”</w:t>
      </w:r>
    </w:p>
    <w:p w14:paraId="216FB74D" w14:textId="08E9C489"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remembered his earlier thought, that the Lord might have put this fellow Nick in his path for a reason. Besides, what was he going to do if he thought Jim was crazy? He was in Jim</w:t>
      </w:r>
      <w:r w:rsidR="001D025A">
        <w:rPr>
          <w:rFonts w:ascii="Verdana" w:hAnsi="Verdana"/>
          <w:color w:val="000000"/>
          <w:sz w:val="20"/>
        </w:rPr>
        <w:t>’s</w:t>
      </w:r>
      <w:r w:rsidRPr="001D025A">
        <w:rPr>
          <w:rFonts w:ascii="Verdana" w:hAnsi="Verdana"/>
          <w:color w:val="000000"/>
          <w:sz w:val="20"/>
        </w:rPr>
        <w:t xml:space="preserve"> truck, after all, and the .38 under the seat was on Jim</w:t>
      </w:r>
      <w:r w:rsidR="001D025A">
        <w:rPr>
          <w:rFonts w:ascii="Verdana" w:hAnsi="Verdana"/>
          <w:color w:val="000000"/>
          <w:sz w:val="20"/>
        </w:rPr>
        <w:t>’s</w:t>
      </w:r>
      <w:r w:rsidRPr="001D025A">
        <w:rPr>
          <w:rFonts w:ascii="Verdana" w:hAnsi="Verdana"/>
          <w:color w:val="000000"/>
          <w:sz w:val="20"/>
        </w:rPr>
        <w:t xml:space="preserve"> side.</w:t>
      </w:r>
    </w:p>
    <w:p w14:paraId="77BFF3ED" w14:textId="36EA2CE5"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“I’m</w:t>
      </w:r>
      <w:r w:rsidR="00A03A77" w:rsidRPr="001D025A">
        <w:rPr>
          <w:rFonts w:ascii="Verdana" w:hAnsi="Verdana"/>
          <w:color w:val="000000"/>
          <w:sz w:val="20"/>
        </w:rPr>
        <w:t xml:space="preserve"> looking for an angel,</w:t>
      </w:r>
      <w:r>
        <w:rPr>
          <w:rFonts w:ascii="Verdana" w:hAnsi="Verdana"/>
          <w:color w:val="000000"/>
          <w:sz w:val="20"/>
        </w:rPr>
        <w:t xml:space="preserve">” </w:t>
      </w:r>
      <w:r w:rsidR="00A03A77" w:rsidRPr="001D025A">
        <w:rPr>
          <w:rFonts w:ascii="Verdana" w:hAnsi="Verdana"/>
          <w:color w:val="000000"/>
          <w:sz w:val="20"/>
        </w:rPr>
        <w:t>he said.</w:t>
      </w:r>
    </w:p>
    <w:p w14:paraId="75644F6C"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considered that carefully for a moment before replying. He looked Jim over, then looked out the windshield at the highway for a bit, then looked at Jim again.</w:t>
      </w:r>
    </w:p>
    <w:p w14:paraId="50A2B1EC" w14:textId="44C93B9B"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There</w:t>
      </w:r>
      <w:r>
        <w:rPr>
          <w:rFonts w:ascii="Verdana" w:hAnsi="Verdana"/>
          <w:color w:val="000000"/>
          <w:sz w:val="20"/>
        </w:rPr>
        <w:t>’s</w:t>
      </w:r>
      <w:r w:rsidR="00A03A77" w:rsidRPr="001D025A">
        <w:rPr>
          <w:rFonts w:ascii="Verdana" w:hAnsi="Verdana"/>
          <w:color w:val="000000"/>
          <w:sz w:val="20"/>
        </w:rPr>
        <w:t xml:space="preserve"> them that if they said that, I</w:t>
      </w:r>
      <w:r>
        <w:rPr>
          <w:rFonts w:ascii="Verdana" w:hAnsi="Verdana"/>
          <w:color w:val="000000"/>
          <w:sz w:val="20"/>
        </w:rPr>
        <w:t>’d</w:t>
      </w:r>
      <w:r w:rsidR="00A03A77" w:rsidRPr="001D025A">
        <w:rPr>
          <w:rFonts w:ascii="Verdana" w:hAnsi="Verdana"/>
          <w:color w:val="000000"/>
          <w:sz w:val="20"/>
        </w:rPr>
        <w:t xml:space="preserve"> think they meant someone with money to invest, but you do</w:t>
      </w:r>
      <w:r>
        <w:rPr>
          <w:rFonts w:ascii="Verdana" w:hAnsi="Verdana"/>
          <w:color w:val="000000"/>
          <w:sz w:val="20"/>
        </w:rPr>
        <w:t>n’t</w:t>
      </w:r>
      <w:r w:rsidR="00A03A77" w:rsidRPr="001D025A">
        <w:rPr>
          <w:rFonts w:ascii="Verdana" w:hAnsi="Verdana"/>
          <w:color w:val="000000"/>
          <w:sz w:val="20"/>
        </w:rPr>
        <w:t xml:space="preserve"> strike me as that kind,</w:t>
      </w:r>
      <w:r>
        <w:rPr>
          <w:rFonts w:ascii="Verdana" w:hAnsi="Verdana"/>
          <w:color w:val="000000"/>
          <w:sz w:val="20"/>
        </w:rPr>
        <w:t xml:space="preserve">” </w:t>
      </w:r>
      <w:r w:rsidR="00A03A77" w:rsidRPr="001D025A">
        <w:rPr>
          <w:rFonts w:ascii="Verdana" w:hAnsi="Verdana"/>
          <w:color w:val="000000"/>
          <w:sz w:val="20"/>
        </w:rPr>
        <w:t>Nick said.</w:t>
      </w:r>
      <w:r>
        <w:rPr>
          <w:rFonts w:ascii="Verdana" w:hAnsi="Verdana"/>
          <w:color w:val="000000"/>
          <w:sz w:val="20"/>
        </w:rPr>
        <w:t xml:space="preserve"> “</w:t>
      </w:r>
      <w:r w:rsidR="00A03A77" w:rsidRPr="001D025A">
        <w:rPr>
          <w:rFonts w:ascii="Verdana" w:hAnsi="Verdana"/>
          <w:color w:val="000000"/>
          <w:sz w:val="20"/>
        </w:rPr>
        <w:t>There</w:t>
      </w:r>
      <w:r>
        <w:rPr>
          <w:rFonts w:ascii="Verdana" w:hAnsi="Verdana"/>
          <w:color w:val="000000"/>
          <w:sz w:val="20"/>
        </w:rPr>
        <w:t>’s</w:t>
      </w:r>
      <w:r w:rsidR="00A03A77" w:rsidRPr="001D025A">
        <w:rPr>
          <w:rFonts w:ascii="Verdana" w:hAnsi="Verdana"/>
          <w:color w:val="000000"/>
          <w:sz w:val="20"/>
        </w:rPr>
        <w:t xml:space="preserve"> them I</w:t>
      </w:r>
      <w:r>
        <w:rPr>
          <w:rFonts w:ascii="Verdana" w:hAnsi="Verdana"/>
          <w:color w:val="000000"/>
          <w:sz w:val="20"/>
        </w:rPr>
        <w:t>’d</w:t>
      </w:r>
      <w:r w:rsidR="00A03A77" w:rsidRPr="001D025A">
        <w:rPr>
          <w:rFonts w:ascii="Verdana" w:hAnsi="Verdana"/>
          <w:color w:val="000000"/>
          <w:sz w:val="20"/>
        </w:rPr>
        <w:t xml:space="preserve"> think meant they were lookin</w:t>
      </w:r>
      <w:r>
        <w:rPr>
          <w:rFonts w:ascii="Verdana" w:hAnsi="Verdana"/>
          <w:color w:val="000000"/>
          <w:sz w:val="20"/>
        </w:rPr>
        <w:t>’</w:t>
      </w:r>
      <w:r w:rsidR="00A03A77" w:rsidRPr="001D025A">
        <w:rPr>
          <w:rFonts w:ascii="Verdana" w:hAnsi="Verdana"/>
          <w:color w:val="000000"/>
          <w:sz w:val="20"/>
        </w:rPr>
        <w:t xml:space="preserve"> to get laid, but you do</w:t>
      </w:r>
      <w:r>
        <w:rPr>
          <w:rFonts w:ascii="Verdana" w:hAnsi="Verdana"/>
          <w:color w:val="000000"/>
          <w:sz w:val="20"/>
        </w:rPr>
        <w:t>n’t</w:t>
      </w:r>
      <w:r w:rsidR="00A03A77" w:rsidRPr="001D025A">
        <w:rPr>
          <w:rFonts w:ascii="Verdana" w:hAnsi="Verdana"/>
          <w:color w:val="000000"/>
          <w:sz w:val="20"/>
        </w:rPr>
        <w:t xml:space="preserve"> seem one of those, either. </w:t>
      </w:r>
      <w:r>
        <w:rPr>
          <w:rFonts w:ascii="Verdana" w:hAnsi="Verdana"/>
          <w:color w:val="000000"/>
          <w:sz w:val="20"/>
        </w:rPr>
        <w:t>I’m</w:t>
      </w:r>
      <w:r w:rsidR="00A03A77" w:rsidRPr="001D025A">
        <w:rPr>
          <w:rFonts w:ascii="Verdana" w:hAnsi="Verdana"/>
          <w:color w:val="000000"/>
          <w:sz w:val="20"/>
        </w:rPr>
        <w:t xml:space="preserve"> thinkin</w:t>
      </w:r>
      <w:r>
        <w:rPr>
          <w:rFonts w:ascii="Verdana" w:hAnsi="Verdana"/>
          <w:color w:val="000000"/>
          <w:sz w:val="20"/>
        </w:rPr>
        <w:t>’</w:t>
      </w:r>
      <w:r w:rsidR="00A03A77" w:rsidRPr="001D025A">
        <w:rPr>
          <w:rFonts w:ascii="Verdana" w:hAnsi="Verdana"/>
          <w:color w:val="000000"/>
          <w:sz w:val="20"/>
        </w:rPr>
        <w:t xml:space="preserve"> you mean it just the way you said it</w:t>
      </w:r>
      <w:r w:rsidR="00154FAE">
        <w:rPr>
          <w:rFonts w:ascii="Verdana" w:hAnsi="Verdana"/>
          <w:color w:val="000000"/>
          <w:sz w:val="20"/>
        </w:rPr>
        <w:t xml:space="preserve"> — </w:t>
      </w:r>
      <w:r w:rsidR="00A03A77" w:rsidRPr="001D025A">
        <w:rPr>
          <w:rFonts w:ascii="Verdana" w:hAnsi="Verdana"/>
          <w:color w:val="000000"/>
          <w:sz w:val="20"/>
        </w:rPr>
        <w:t>you want to see one of God</w:t>
      </w:r>
      <w:r>
        <w:rPr>
          <w:rFonts w:ascii="Verdana" w:hAnsi="Verdana"/>
          <w:color w:val="000000"/>
          <w:sz w:val="20"/>
        </w:rPr>
        <w:t>’s</w:t>
      </w:r>
      <w:r w:rsidR="00A03A77" w:rsidRPr="001D025A">
        <w:rPr>
          <w:rFonts w:ascii="Verdana" w:hAnsi="Verdana"/>
          <w:color w:val="000000"/>
          <w:sz w:val="20"/>
        </w:rPr>
        <w:t xml:space="preserve"> own angels, and not any sort of human being at all.</w:t>
      </w:r>
      <w:r>
        <w:rPr>
          <w:rFonts w:ascii="Verdana" w:hAnsi="Verdana"/>
          <w:color w:val="000000"/>
          <w:sz w:val="20"/>
        </w:rPr>
        <w:t>”</w:t>
      </w:r>
    </w:p>
    <w:p w14:paraId="2359567B" w14:textId="5CA05586"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That</w:t>
      </w:r>
      <w:r>
        <w:rPr>
          <w:rFonts w:ascii="Verdana" w:hAnsi="Verdana"/>
          <w:color w:val="000000"/>
          <w:sz w:val="20"/>
        </w:rPr>
        <w:t>’s</w:t>
      </w:r>
      <w:r w:rsidR="00A03A77" w:rsidRPr="001D025A">
        <w:rPr>
          <w:rFonts w:ascii="Verdana" w:hAnsi="Verdana"/>
          <w:color w:val="000000"/>
          <w:sz w:val="20"/>
        </w:rPr>
        <w:t xml:space="preserve"> right,</w:t>
      </w:r>
      <w:r>
        <w:rPr>
          <w:rFonts w:ascii="Verdana" w:hAnsi="Verdana"/>
          <w:color w:val="000000"/>
          <w:sz w:val="20"/>
        </w:rPr>
        <w:t xml:space="preserve">” </w:t>
      </w:r>
      <w:r w:rsidR="00A03A77" w:rsidRPr="001D025A">
        <w:rPr>
          <w:rFonts w:ascii="Verdana" w:hAnsi="Verdana"/>
          <w:color w:val="000000"/>
          <w:sz w:val="20"/>
        </w:rPr>
        <w:t>Jim said, a trifle uneasy at how Nick was taking this.</w:t>
      </w:r>
    </w:p>
    <w:p w14:paraId="1DA29F71"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Not a dead friend or relative?</w:t>
      </w:r>
      <w:r>
        <w:rPr>
          <w:rFonts w:ascii="Verdana" w:hAnsi="Verdana"/>
          <w:color w:val="000000"/>
          <w:sz w:val="20"/>
        </w:rPr>
        <w:t>”</w:t>
      </w:r>
    </w:p>
    <w:p w14:paraId="51672DAD" w14:textId="3B30336D"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snorted.</w:t>
      </w:r>
      <w:r w:rsidR="001D025A">
        <w:rPr>
          <w:rFonts w:ascii="Verdana" w:hAnsi="Verdana"/>
          <w:color w:val="000000"/>
          <w:sz w:val="20"/>
        </w:rPr>
        <w:t xml:space="preserve"> “</w:t>
      </w:r>
      <w:r w:rsidRPr="001D025A">
        <w:rPr>
          <w:rFonts w:ascii="Verdana" w:hAnsi="Verdana"/>
          <w:color w:val="000000"/>
          <w:sz w:val="20"/>
        </w:rPr>
        <w:t>Dead souls ai</w:t>
      </w:r>
      <w:r w:rsidR="001D025A">
        <w:rPr>
          <w:rFonts w:ascii="Verdana" w:hAnsi="Verdana"/>
          <w:color w:val="000000"/>
          <w:sz w:val="20"/>
        </w:rPr>
        <w:t>n’t</w:t>
      </w:r>
      <w:r w:rsidRPr="001D025A">
        <w:rPr>
          <w:rFonts w:ascii="Verdana" w:hAnsi="Verdana"/>
          <w:color w:val="000000"/>
          <w:sz w:val="20"/>
        </w:rPr>
        <w:t xml:space="preserve"> angels,</w:t>
      </w:r>
      <w:r w:rsidR="001D025A">
        <w:rPr>
          <w:rFonts w:ascii="Verdana" w:hAnsi="Verdana"/>
          <w:color w:val="000000"/>
          <w:sz w:val="20"/>
        </w:rPr>
        <w:t xml:space="preserve">” </w:t>
      </w:r>
      <w:r w:rsidRPr="001D025A">
        <w:rPr>
          <w:rFonts w:ascii="Verdana" w:hAnsi="Verdana"/>
          <w:color w:val="000000"/>
          <w:sz w:val="20"/>
        </w:rPr>
        <w:t>he said.</w:t>
      </w:r>
      <w:r w:rsidR="001D025A">
        <w:rPr>
          <w:rFonts w:ascii="Verdana" w:hAnsi="Verdana"/>
          <w:color w:val="000000"/>
          <w:sz w:val="20"/>
        </w:rPr>
        <w:t xml:space="preserve"> “</w:t>
      </w:r>
      <w:r w:rsidRPr="001D025A">
        <w:rPr>
          <w:rFonts w:ascii="Verdana" w:hAnsi="Verdana"/>
          <w:color w:val="000000"/>
          <w:sz w:val="20"/>
        </w:rPr>
        <w:t>Anyone who thinks that ai</w:t>
      </w:r>
      <w:r w:rsidR="001D025A">
        <w:rPr>
          <w:rFonts w:ascii="Verdana" w:hAnsi="Verdana"/>
          <w:color w:val="000000"/>
          <w:sz w:val="20"/>
        </w:rPr>
        <w:t>n’t</w:t>
      </w:r>
      <w:r w:rsidRPr="001D025A">
        <w:rPr>
          <w:rFonts w:ascii="Verdana" w:hAnsi="Verdana"/>
          <w:color w:val="000000"/>
          <w:sz w:val="20"/>
        </w:rPr>
        <w:t xml:space="preserve"> read the Good Book or paid attention in Bible school. The dead in Heaven are saints, not angels. Angels are God</w:t>
      </w:r>
      <w:r w:rsidR="001D025A">
        <w:rPr>
          <w:rFonts w:ascii="Verdana" w:hAnsi="Verdana"/>
          <w:color w:val="000000"/>
          <w:sz w:val="20"/>
        </w:rPr>
        <w:t>’s</w:t>
      </w:r>
      <w:r w:rsidRPr="001D025A">
        <w:rPr>
          <w:rFonts w:ascii="Verdana" w:hAnsi="Verdana"/>
          <w:color w:val="000000"/>
          <w:sz w:val="20"/>
        </w:rPr>
        <w:t xml:space="preserve"> messengers, made before Man.</w:t>
      </w:r>
      <w:r w:rsidR="001D025A">
        <w:rPr>
          <w:rFonts w:ascii="Verdana" w:hAnsi="Verdana"/>
          <w:color w:val="000000"/>
          <w:sz w:val="20"/>
        </w:rPr>
        <w:t>”</w:t>
      </w:r>
    </w:p>
    <w:p w14:paraId="66B39F61" w14:textId="629B961A"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nodded and looked out at the road again.</w:t>
      </w:r>
      <w:r w:rsidR="001D025A">
        <w:rPr>
          <w:rFonts w:ascii="Verdana" w:hAnsi="Verdana"/>
          <w:color w:val="000000"/>
          <w:sz w:val="20"/>
        </w:rPr>
        <w:t xml:space="preserve"> “</w:t>
      </w:r>
      <w:r w:rsidRPr="001D025A">
        <w:rPr>
          <w:rFonts w:ascii="Verdana" w:hAnsi="Verdana"/>
          <w:color w:val="000000"/>
          <w:sz w:val="20"/>
        </w:rPr>
        <w:t>I know that. Just makin</w:t>
      </w:r>
      <w:r w:rsidR="001D025A">
        <w:rPr>
          <w:rFonts w:ascii="Verdana" w:hAnsi="Verdana"/>
          <w:color w:val="000000"/>
          <w:sz w:val="20"/>
        </w:rPr>
        <w:t>’</w:t>
      </w:r>
      <w:r w:rsidRPr="001D025A">
        <w:rPr>
          <w:rFonts w:ascii="Verdana" w:hAnsi="Verdana"/>
          <w:color w:val="000000"/>
          <w:sz w:val="20"/>
        </w:rPr>
        <w:t xml:space="preserve"> sure you did.</w:t>
      </w:r>
      <w:r w:rsidR="001D025A">
        <w:rPr>
          <w:rFonts w:ascii="Verdana" w:hAnsi="Verdana"/>
          <w:color w:val="000000"/>
          <w:sz w:val="20"/>
        </w:rPr>
        <w:t>”</w:t>
      </w:r>
    </w:p>
    <w:p w14:paraId="6AF65BB0" w14:textId="246D3D2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Course I do.</w:t>
      </w:r>
      <w:r>
        <w:rPr>
          <w:rFonts w:ascii="Verdana" w:hAnsi="Verdana"/>
          <w:color w:val="000000"/>
          <w:sz w:val="20"/>
        </w:rPr>
        <w:t>”</w:t>
      </w:r>
    </w:p>
    <w:p w14:paraId="5CDEC5B7" w14:textId="13F64D0B"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 eighteen-wheeler roared past them in the left lane, and Jim gripped the wheel to keep the Dodge straight on the highway.</w:t>
      </w:r>
    </w:p>
    <w:p w14:paraId="0D3A8382" w14:textId="789BFE35"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 moment later Nick said,</w:t>
      </w:r>
      <w:r w:rsidR="001D025A">
        <w:rPr>
          <w:rFonts w:ascii="Verdana" w:hAnsi="Verdana"/>
          <w:color w:val="000000"/>
          <w:sz w:val="20"/>
        </w:rPr>
        <w:t xml:space="preserve"> “</w:t>
      </w:r>
      <w:r w:rsidRPr="001D025A">
        <w:rPr>
          <w:rFonts w:ascii="Verdana" w:hAnsi="Verdana"/>
          <w:color w:val="000000"/>
          <w:sz w:val="20"/>
        </w:rPr>
        <w:t>How do you know</w:t>
      </w:r>
      <w:r w:rsidRPr="001D025A">
        <w:rPr>
          <w:rStyle w:val="01Text"/>
          <w:rFonts w:ascii="Verdana" w:hAnsi="Verdana"/>
          <w:color w:val="000000"/>
          <w:sz w:val="20"/>
        </w:rPr>
        <w:t xml:space="preserve"> </w:t>
      </w:r>
      <w:r w:rsidRPr="001D025A">
        <w:rPr>
          <w:rStyle w:val="00Text"/>
          <w:rFonts w:ascii="Verdana" w:hAnsi="Verdana"/>
          <w:color w:val="000000"/>
          <w:sz w:val="20"/>
        </w:rPr>
        <w:t>have</w:t>
      </w:r>
      <w:r w:rsidR="001D025A">
        <w:rPr>
          <w:rStyle w:val="00Text"/>
          <w:rFonts w:ascii="Verdana" w:hAnsi="Verdana"/>
          <w:color w:val="000000"/>
          <w:sz w:val="20"/>
        </w:rPr>
        <w:t>n’t</w:t>
      </w:r>
      <w:r w:rsidRPr="001D025A">
        <w:rPr>
          <w:rStyle w:val="01Text"/>
          <w:rFonts w:ascii="Verdana" w:hAnsi="Verdana"/>
          <w:color w:val="000000"/>
          <w:sz w:val="20"/>
        </w:rPr>
        <w:t xml:space="preserve"> </w:t>
      </w:r>
      <w:r w:rsidRPr="001D025A">
        <w:rPr>
          <w:rFonts w:ascii="Verdana" w:hAnsi="Verdana"/>
          <w:color w:val="000000"/>
          <w:sz w:val="20"/>
        </w:rPr>
        <w:t>seen an angel?</w:t>
      </w:r>
      <w:r w:rsidR="001D025A">
        <w:rPr>
          <w:rFonts w:ascii="Verdana" w:hAnsi="Verdana"/>
          <w:color w:val="000000"/>
          <w:sz w:val="20"/>
        </w:rPr>
        <w:t>”</w:t>
      </w:r>
    </w:p>
    <w:p w14:paraId="0FCA36C3"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What?</w:t>
      </w:r>
      <w:r>
        <w:rPr>
          <w:rFonts w:ascii="Verdana" w:hAnsi="Verdana"/>
          <w:color w:val="000000"/>
          <w:sz w:val="20"/>
        </w:rPr>
        <w:t>”</w:t>
      </w:r>
    </w:p>
    <w:p w14:paraId="2F59906E" w14:textId="53539E0F"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Well, they can look human if they want to, ca</w:t>
      </w:r>
      <w:r>
        <w:rPr>
          <w:rFonts w:ascii="Verdana" w:hAnsi="Verdana"/>
          <w:color w:val="000000"/>
          <w:sz w:val="20"/>
        </w:rPr>
        <w:t>n’t</w:t>
      </w:r>
      <w:r w:rsidR="00A03A77" w:rsidRPr="001D025A">
        <w:rPr>
          <w:rFonts w:ascii="Verdana" w:hAnsi="Verdana"/>
          <w:color w:val="000000"/>
          <w:sz w:val="20"/>
        </w:rPr>
        <w:t xml:space="preserve"> they? That</w:t>
      </w:r>
      <w:r>
        <w:rPr>
          <w:rFonts w:ascii="Verdana" w:hAnsi="Verdana"/>
          <w:color w:val="000000"/>
          <w:sz w:val="20"/>
        </w:rPr>
        <w:t>’s</w:t>
      </w:r>
      <w:r w:rsidR="00A03A77" w:rsidRPr="001D025A">
        <w:rPr>
          <w:rFonts w:ascii="Verdana" w:hAnsi="Verdana"/>
          <w:color w:val="000000"/>
          <w:sz w:val="20"/>
        </w:rPr>
        <w:t xml:space="preserve"> in the Bible, that some have entertained angels unawares. And the ones who visited Lot in Sodom, they were beautiful, but the Sodomites thought they were human.</w:t>
      </w:r>
      <w:r>
        <w:rPr>
          <w:rFonts w:ascii="Verdana" w:hAnsi="Verdana"/>
          <w:color w:val="000000"/>
          <w:sz w:val="20"/>
        </w:rPr>
        <w:t>”</w:t>
      </w:r>
    </w:p>
    <w:p w14:paraId="6623F864" w14:textId="38CA9DB8"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frowned, remembering what he</w:t>
      </w:r>
      <w:r w:rsidR="001D025A">
        <w:rPr>
          <w:rFonts w:ascii="Verdana" w:hAnsi="Verdana"/>
          <w:color w:val="000000"/>
          <w:sz w:val="20"/>
        </w:rPr>
        <w:t>’d</w:t>
      </w:r>
      <w:r w:rsidRPr="001D025A">
        <w:rPr>
          <w:rFonts w:ascii="Verdana" w:hAnsi="Verdana"/>
          <w:color w:val="000000"/>
          <w:sz w:val="20"/>
        </w:rPr>
        <w:t xml:space="preserve"> read the night before. Nick was right, but still...</w:t>
      </w:r>
    </w:p>
    <w:p w14:paraId="0B52E3D0" w14:textId="677D1B80"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Then I have</w:t>
      </w:r>
      <w:r>
        <w:rPr>
          <w:rFonts w:ascii="Verdana" w:hAnsi="Verdana"/>
          <w:color w:val="000000"/>
          <w:sz w:val="20"/>
        </w:rPr>
        <w:t>n’t</w:t>
      </w:r>
      <w:r w:rsidR="00A03A77" w:rsidRPr="001D025A">
        <w:rPr>
          <w:rFonts w:ascii="Verdana" w:hAnsi="Verdana"/>
          <w:color w:val="000000"/>
          <w:sz w:val="20"/>
        </w:rPr>
        <w:t xml:space="preserve"> seen an angel, have I? Just an angel</w:t>
      </w:r>
      <w:r>
        <w:rPr>
          <w:rFonts w:ascii="Verdana" w:hAnsi="Verdana"/>
          <w:color w:val="000000"/>
          <w:sz w:val="20"/>
        </w:rPr>
        <w:t>’s</w:t>
      </w:r>
      <w:r w:rsidR="00A03A77" w:rsidRPr="001D025A">
        <w:rPr>
          <w:rFonts w:ascii="Verdana" w:hAnsi="Verdana"/>
          <w:color w:val="000000"/>
          <w:sz w:val="20"/>
        </w:rPr>
        <w:t xml:space="preserve"> disguise.</w:t>
      </w:r>
      <w:r>
        <w:rPr>
          <w:rFonts w:ascii="Verdana" w:hAnsi="Verdana"/>
          <w:color w:val="000000"/>
          <w:sz w:val="20"/>
        </w:rPr>
        <w:t>”</w:t>
      </w:r>
    </w:p>
    <w:p w14:paraId="70D4A304" w14:textId="7C6EBB3F"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It</w:t>
      </w:r>
      <w:r>
        <w:rPr>
          <w:rFonts w:ascii="Verdana" w:hAnsi="Verdana"/>
          <w:color w:val="000000"/>
          <w:sz w:val="20"/>
        </w:rPr>
        <w:t>’s</w:t>
      </w:r>
      <w:r w:rsidR="00A03A77" w:rsidRPr="001D025A">
        <w:rPr>
          <w:rFonts w:ascii="Verdana" w:hAnsi="Verdana"/>
          <w:color w:val="000000"/>
          <w:sz w:val="20"/>
        </w:rPr>
        <w:t xml:space="preserve"> still an angel.</w:t>
      </w:r>
      <w:r>
        <w:rPr>
          <w:rFonts w:ascii="Verdana" w:hAnsi="Verdana"/>
          <w:color w:val="000000"/>
          <w:sz w:val="20"/>
        </w:rPr>
        <w:t>”</w:t>
      </w:r>
    </w:p>
    <w:p w14:paraId="22D87D0F" w14:textId="0276A7C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It</w:t>
      </w:r>
      <w:r>
        <w:rPr>
          <w:rFonts w:ascii="Verdana" w:hAnsi="Verdana"/>
          <w:color w:val="000000"/>
          <w:sz w:val="20"/>
        </w:rPr>
        <w:t>’s</w:t>
      </w:r>
      <w:r w:rsidR="00A03A77" w:rsidRPr="001D025A">
        <w:rPr>
          <w:rFonts w:ascii="Verdana" w:hAnsi="Verdana"/>
          <w:color w:val="000000"/>
          <w:sz w:val="20"/>
        </w:rPr>
        <w:t xml:space="preserve"> not what </w:t>
      </w:r>
      <w:r>
        <w:rPr>
          <w:rFonts w:ascii="Verdana" w:hAnsi="Verdana"/>
          <w:color w:val="000000"/>
          <w:sz w:val="20"/>
        </w:rPr>
        <w:t>I’m</w:t>
      </w:r>
      <w:r w:rsidR="00A03A77" w:rsidRPr="001D025A">
        <w:rPr>
          <w:rFonts w:ascii="Verdana" w:hAnsi="Verdana"/>
          <w:color w:val="000000"/>
          <w:sz w:val="20"/>
        </w:rPr>
        <w:t xml:space="preserve"> looking for.</w:t>
      </w:r>
      <w:r>
        <w:rPr>
          <w:rFonts w:ascii="Verdana" w:hAnsi="Verdana"/>
          <w:color w:val="000000"/>
          <w:sz w:val="20"/>
        </w:rPr>
        <w:t>”</w:t>
      </w:r>
    </w:p>
    <w:p w14:paraId="200BC860"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So you want to look on beauty bare, is that it?</w:t>
      </w:r>
      <w:r>
        <w:rPr>
          <w:rFonts w:ascii="Verdana" w:hAnsi="Verdana"/>
          <w:color w:val="000000"/>
          <w:sz w:val="20"/>
        </w:rPr>
        <w:t>”</w:t>
      </w:r>
    </w:p>
    <w:p w14:paraId="4CE0CBB4" w14:textId="66427EEA"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glanced at him.</w:t>
      </w:r>
      <w:r w:rsidR="001D025A">
        <w:rPr>
          <w:rFonts w:ascii="Verdana" w:hAnsi="Verdana"/>
          <w:color w:val="000000"/>
          <w:sz w:val="20"/>
        </w:rPr>
        <w:t xml:space="preserve"> “</w:t>
      </w:r>
      <w:r w:rsidRPr="001D025A">
        <w:rPr>
          <w:rFonts w:ascii="Verdana" w:hAnsi="Verdana"/>
          <w:color w:val="000000"/>
          <w:sz w:val="20"/>
        </w:rPr>
        <w:t>You could say that,</w:t>
      </w:r>
      <w:r w:rsidR="001D025A">
        <w:rPr>
          <w:rFonts w:ascii="Verdana" w:hAnsi="Verdana"/>
          <w:color w:val="000000"/>
          <w:sz w:val="20"/>
        </w:rPr>
        <w:t xml:space="preserve">” </w:t>
      </w:r>
      <w:r w:rsidRPr="001D025A">
        <w:rPr>
          <w:rFonts w:ascii="Verdana" w:hAnsi="Verdana"/>
          <w:color w:val="000000"/>
          <w:sz w:val="20"/>
        </w:rPr>
        <w:t>he said.</w:t>
      </w:r>
    </w:p>
    <w:p w14:paraId="11D77DED" w14:textId="69D698EC"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Are you sure? Remember that a lot of the angels in the Bible were terrible to look upon</w:t>
      </w:r>
      <w:r w:rsidR="00154FAE">
        <w:rPr>
          <w:rFonts w:ascii="Verdana" w:hAnsi="Verdana"/>
          <w:color w:val="000000"/>
          <w:sz w:val="20"/>
        </w:rPr>
        <w:t xml:space="preserve"> — </w:t>
      </w:r>
      <w:r w:rsidR="00A03A77" w:rsidRPr="001D025A">
        <w:rPr>
          <w:rFonts w:ascii="Verdana" w:hAnsi="Verdana"/>
          <w:color w:val="000000"/>
          <w:sz w:val="20"/>
        </w:rPr>
        <w:t xml:space="preserve">half the time the first thing they say is </w:t>
      </w:r>
      <w:r>
        <w:rPr>
          <w:rFonts w:ascii="Verdana" w:hAnsi="Verdana"/>
          <w:color w:val="000000"/>
          <w:sz w:val="20"/>
        </w:rPr>
        <w:t>’</w:t>
      </w:r>
      <w:r w:rsidR="00A03A77" w:rsidRPr="001D025A">
        <w:rPr>
          <w:rFonts w:ascii="Verdana" w:hAnsi="Verdana"/>
          <w:color w:val="000000"/>
          <w:sz w:val="20"/>
        </w:rPr>
        <w:t>Fear not.</w:t>
      </w:r>
      <w:r>
        <w:rPr>
          <w:rFonts w:ascii="Verdana" w:hAnsi="Verdana"/>
          <w:color w:val="000000"/>
          <w:sz w:val="20"/>
        </w:rPr>
        <w:t>’</w:t>
      </w:r>
      <w:r w:rsidR="00A03A77" w:rsidRPr="001D025A">
        <w:rPr>
          <w:rFonts w:ascii="Verdana" w:hAnsi="Verdana"/>
          <w:color w:val="000000"/>
          <w:sz w:val="20"/>
        </w:rPr>
        <w:t xml:space="preserve"> You really want a look at something like that?</w:t>
      </w:r>
      <w:r>
        <w:rPr>
          <w:rFonts w:ascii="Verdana" w:hAnsi="Verdana"/>
          <w:color w:val="000000"/>
          <w:sz w:val="20"/>
        </w:rPr>
        <w:t>”</w:t>
      </w:r>
    </w:p>
    <w:p w14:paraId="7D0C6FF6" w14:textId="4C16ABEB"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A03A77" w:rsidRPr="001D025A">
        <w:rPr>
          <w:rFonts w:ascii="Verdana" w:hAnsi="Verdana"/>
          <w:color w:val="000000"/>
          <w:sz w:val="20"/>
        </w:rPr>
        <w:t>Yes, I truly do,</w:t>
      </w:r>
      <w:r>
        <w:rPr>
          <w:rFonts w:ascii="Verdana" w:hAnsi="Verdana"/>
          <w:color w:val="000000"/>
          <w:sz w:val="20"/>
        </w:rPr>
        <w:t xml:space="preserve">” </w:t>
      </w:r>
      <w:r w:rsidR="00A03A77" w:rsidRPr="001D025A">
        <w:rPr>
          <w:rFonts w:ascii="Verdana" w:hAnsi="Verdana"/>
          <w:color w:val="000000"/>
          <w:sz w:val="20"/>
        </w:rPr>
        <w:t>Jim said, letting up on the gas so as not to gain on the eighteen-wheeler on the upgrade they</w:t>
      </w:r>
      <w:r>
        <w:rPr>
          <w:rFonts w:ascii="Verdana" w:hAnsi="Verdana"/>
          <w:color w:val="000000"/>
          <w:sz w:val="20"/>
        </w:rPr>
        <w:t>’d</w:t>
      </w:r>
      <w:r w:rsidR="00A03A77" w:rsidRPr="001D025A">
        <w:rPr>
          <w:rFonts w:ascii="Verdana" w:hAnsi="Verdana"/>
          <w:color w:val="000000"/>
          <w:sz w:val="20"/>
        </w:rPr>
        <w:t xml:space="preserve"> just hit.</w:t>
      </w:r>
    </w:p>
    <w:p w14:paraId="7EF20897"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Why?</w:t>
      </w:r>
      <w:r>
        <w:rPr>
          <w:rFonts w:ascii="Verdana" w:hAnsi="Verdana"/>
          <w:color w:val="000000"/>
          <w:sz w:val="20"/>
        </w:rPr>
        <w:t>”</w:t>
      </w:r>
    </w:p>
    <w:p w14:paraId="14249E38" w14:textId="5E3A6724"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Because I reckon it</w:t>
      </w:r>
      <w:r>
        <w:rPr>
          <w:rFonts w:ascii="Verdana" w:hAnsi="Verdana"/>
          <w:color w:val="000000"/>
          <w:sz w:val="20"/>
        </w:rPr>
        <w:t>’s</w:t>
      </w:r>
      <w:r w:rsidR="00A03A77" w:rsidRPr="001D025A">
        <w:rPr>
          <w:rFonts w:ascii="Verdana" w:hAnsi="Verdana"/>
          <w:color w:val="000000"/>
          <w:sz w:val="20"/>
        </w:rPr>
        <w:t xml:space="preserve"> the closest I</w:t>
      </w:r>
      <w:r>
        <w:rPr>
          <w:rFonts w:ascii="Verdana" w:hAnsi="Verdana"/>
          <w:color w:val="000000"/>
          <w:sz w:val="20"/>
        </w:rPr>
        <w:t>’ll</w:t>
      </w:r>
      <w:r w:rsidR="00A03A77" w:rsidRPr="001D025A">
        <w:rPr>
          <w:rFonts w:ascii="Verdana" w:hAnsi="Verdana"/>
          <w:color w:val="000000"/>
          <w:sz w:val="20"/>
        </w:rPr>
        <w:t xml:space="preserve"> ever get to looking on the face of God.</w:t>
      </w:r>
      <w:r>
        <w:rPr>
          <w:rFonts w:ascii="Verdana" w:hAnsi="Verdana"/>
          <w:color w:val="000000"/>
          <w:sz w:val="20"/>
        </w:rPr>
        <w:t>”</w:t>
      </w:r>
    </w:p>
    <w:p w14:paraId="57693C10" w14:textId="1C73FC50"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did</w:t>
      </w:r>
      <w:r w:rsidR="001D025A">
        <w:rPr>
          <w:rFonts w:ascii="Verdana" w:hAnsi="Verdana"/>
          <w:color w:val="000000"/>
          <w:sz w:val="20"/>
        </w:rPr>
        <w:t>n’t</w:t>
      </w:r>
      <w:r w:rsidRPr="001D025A">
        <w:rPr>
          <w:rFonts w:ascii="Verdana" w:hAnsi="Verdana"/>
          <w:color w:val="000000"/>
          <w:sz w:val="20"/>
        </w:rPr>
        <w:t xml:space="preserve"> answer that right away, but just looked at Jim, his expression growing thoughtful.</w:t>
      </w:r>
    </w:p>
    <w:p w14:paraId="4DAB9E36"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Not optimistic about your post-mortem prospects, I take it?</w:t>
      </w:r>
      <w:r>
        <w:rPr>
          <w:rFonts w:ascii="Verdana" w:hAnsi="Verdana"/>
          <w:color w:val="000000"/>
          <w:sz w:val="20"/>
        </w:rPr>
        <w:t>”</w:t>
      </w:r>
    </w:p>
    <w:p w14:paraId="20D07F10"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glanced at him.</w:t>
      </w:r>
      <w:r w:rsidR="001D025A">
        <w:rPr>
          <w:rFonts w:ascii="Verdana" w:hAnsi="Verdana"/>
          <w:color w:val="000000"/>
          <w:sz w:val="20"/>
        </w:rPr>
        <w:t xml:space="preserve"> “</w:t>
      </w:r>
      <w:r w:rsidRPr="001D025A">
        <w:rPr>
          <w:rFonts w:ascii="Verdana" w:hAnsi="Verdana"/>
          <w:color w:val="000000"/>
          <w:sz w:val="20"/>
        </w:rPr>
        <w:t>What?</w:t>
      </w:r>
      <w:r w:rsidR="001D025A">
        <w:rPr>
          <w:rFonts w:ascii="Verdana" w:hAnsi="Verdana"/>
          <w:color w:val="000000"/>
          <w:sz w:val="20"/>
        </w:rPr>
        <w:t>”</w:t>
      </w:r>
    </w:p>
    <w:p w14:paraId="234FEB8F"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Not expecting anything good when you die?</w:t>
      </w:r>
      <w:r>
        <w:rPr>
          <w:rFonts w:ascii="Verdana" w:hAnsi="Verdana"/>
          <w:color w:val="000000"/>
          <w:sz w:val="20"/>
        </w:rPr>
        <w:t>”</w:t>
      </w:r>
    </w:p>
    <w:p w14:paraId="64A8D2D7" w14:textId="79A7540A"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looked back at the road before answering. This fellow was smart, maybe smarter than Jim entirely liked.</w:t>
      </w:r>
    </w:p>
    <w:p w14:paraId="3DF0F17C" w14:textId="57929757"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 reason I should,</w:t>
      </w:r>
      <w:r>
        <w:rPr>
          <w:rFonts w:ascii="Verdana" w:hAnsi="Verdana"/>
          <w:color w:val="000000"/>
          <w:sz w:val="20"/>
        </w:rPr>
        <w:t xml:space="preserve">” </w:t>
      </w:r>
      <w:r w:rsidR="00A03A77" w:rsidRPr="001D025A">
        <w:rPr>
          <w:rFonts w:ascii="Verdana" w:hAnsi="Verdana"/>
          <w:color w:val="000000"/>
          <w:sz w:val="20"/>
        </w:rPr>
        <w:t>he said.</w:t>
      </w:r>
    </w:p>
    <w:p w14:paraId="1C0B6932" w14:textId="18D7DD00"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nodded.</w:t>
      </w:r>
      <w:r w:rsidR="001D025A">
        <w:rPr>
          <w:rFonts w:ascii="Verdana" w:hAnsi="Verdana"/>
          <w:color w:val="000000"/>
          <w:sz w:val="20"/>
        </w:rPr>
        <w:t xml:space="preserve"> “</w:t>
      </w:r>
      <w:r w:rsidRPr="001D025A">
        <w:rPr>
          <w:rFonts w:ascii="Verdana" w:hAnsi="Verdana"/>
          <w:color w:val="000000"/>
          <w:sz w:val="20"/>
        </w:rPr>
        <w:t>Well, you</w:t>
      </w:r>
      <w:r w:rsidR="001D025A">
        <w:rPr>
          <w:rFonts w:ascii="Verdana" w:hAnsi="Verdana"/>
          <w:color w:val="000000"/>
          <w:sz w:val="20"/>
        </w:rPr>
        <w:t>’d</w:t>
      </w:r>
      <w:r w:rsidRPr="001D025A">
        <w:rPr>
          <w:rFonts w:ascii="Verdana" w:hAnsi="Verdana"/>
          <w:color w:val="000000"/>
          <w:sz w:val="20"/>
        </w:rPr>
        <w:t xml:space="preserve"> know that better than I.</w:t>
      </w:r>
      <w:r w:rsidR="001D025A">
        <w:rPr>
          <w:rFonts w:ascii="Verdana" w:hAnsi="Verdana"/>
          <w:color w:val="000000"/>
          <w:sz w:val="20"/>
        </w:rPr>
        <w:t>”</w:t>
      </w:r>
    </w:p>
    <w:p w14:paraId="3BAE470F"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For a moment neither man spoke; then Nick asked,</w:t>
      </w:r>
      <w:r w:rsidR="001D025A">
        <w:rPr>
          <w:rFonts w:ascii="Verdana" w:hAnsi="Verdana"/>
          <w:color w:val="000000"/>
          <w:sz w:val="20"/>
        </w:rPr>
        <w:t xml:space="preserve"> “</w:t>
      </w:r>
      <w:r w:rsidRPr="001D025A">
        <w:rPr>
          <w:rFonts w:ascii="Verdana" w:hAnsi="Verdana"/>
          <w:color w:val="000000"/>
          <w:sz w:val="20"/>
        </w:rPr>
        <w:t>Why Washington?</w:t>
      </w:r>
      <w:r w:rsidR="001D025A">
        <w:rPr>
          <w:rFonts w:ascii="Verdana" w:hAnsi="Verdana"/>
          <w:color w:val="000000"/>
          <w:sz w:val="20"/>
        </w:rPr>
        <w:t>”</w:t>
      </w:r>
    </w:p>
    <w:p w14:paraId="2A125902" w14:textId="1481EF98"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It</w:t>
      </w:r>
      <w:r>
        <w:rPr>
          <w:rFonts w:ascii="Verdana" w:hAnsi="Verdana"/>
          <w:color w:val="000000"/>
          <w:sz w:val="20"/>
        </w:rPr>
        <w:t>’s</w:t>
      </w:r>
      <w:r w:rsidR="00A03A77" w:rsidRPr="001D025A">
        <w:rPr>
          <w:rFonts w:ascii="Verdana" w:hAnsi="Verdana"/>
          <w:color w:val="000000"/>
          <w:sz w:val="20"/>
        </w:rPr>
        <w:t xml:space="preserve"> a big city. Lots for angels to do.</w:t>
      </w:r>
      <w:r>
        <w:rPr>
          <w:rFonts w:ascii="Verdana" w:hAnsi="Verdana"/>
          <w:color w:val="000000"/>
          <w:sz w:val="20"/>
        </w:rPr>
        <w:t>”</w:t>
      </w:r>
    </w:p>
    <w:p w14:paraId="5B7C946F" w14:textId="5D7C30E0"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 think more people means a better chance of findin</w:t>
      </w:r>
      <w:r>
        <w:rPr>
          <w:rFonts w:ascii="Verdana" w:hAnsi="Verdana"/>
          <w:color w:val="000000"/>
          <w:sz w:val="20"/>
        </w:rPr>
        <w:t>’</w:t>
      </w:r>
      <w:r w:rsidR="00A03A77" w:rsidRPr="001D025A">
        <w:rPr>
          <w:rFonts w:ascii="Verdana" w:hAnsi="Verdana"/>
          <w:color w:val="000000"/>
          <w:sz w:val="20"/>
        </w:rPr>
        <w:t xml:space="preserve"> an angel? Seems to me that</w:t>
      </w:r>
      <w:r>
        <w:rPr>
          <w:rFonts w:ascii="Verdana" w:hAnsi="Verdana"/>
          <w:color w:val="000000"/>
          <w:sz w:val="20"/>
        </w:rPr>
        <w:t>’s</w:t>
      </w:r>
      <w:r w:rsidR="00A03A77" w:rsidRPr="001D025A">
        <w:rPr>
          <w:rFonts w:ascii="Verdana" w:hAnsi="Verdana"/>
          <w:color w:val="000000"/>
          <w:sz w:val="20"/>
        </w:rPr>
        <w:t xml:space="preserve"> huntin</w:t>
      </w:r>
      <w:r>
        <w:rPr>
          <w:rFonts w:ascii="Verdana" w:hAnsi="Verdana"/>
          <w:color w:val="000000"/>
          <w:sz w:val="20"/>
        </w:rPr>
        <w:t>’</w:t>
      </w:r>
      <w:r w:rsidR="00A03A77" w:rsidRPr="001D025A">
        <w:rPr>
          <w:rFonts w:ascii="Verdana" w:hAnsi="Verdana"/>
          <w:color w:val="000000"/>
          <w:sz w:val="20"/>
        </w:rPr>
        <w:t xml:space="preserve"> a needle in a haystack.</w:t>
      </w:r>
      <w:r>
        <w:rPr>
          <w:rFonts w:ascii="Verdana" w:hAnsi="Verdana"/>
          <w:color w:val="000000"/>
          <w:sz w:val="20"/>
        </w:rPr>
        <w:t>”</w:t>
      </w:r>
    </w:p>
    <w:p w14:paraId="14082619" w14:textId="7817D018"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God</w:t>
      </w:r>
      <w:r>
        <w:rPr>
          <w:rFonts w:ascii="Verdana" w:hAnsi="Verdana"/>
          <w:color w:val="000000"/>
          <w:sz w:val="20"/>
        </w:rPr>
        <w:t>’s</w:t>
      </w:r>
      <w:r w:rsidR="00A03A77" w:rsidRPr="001D025A">
        <w:rPr>
          <w:rFonts w:ascii="Verdana" w:hAnsi="Verdana"/>
          <w:color w:val="000000"/>
          <w:sz w:val="20"/>
        </w:rPr>
        <w:t xml:space="preserve"> got a plan for us all,</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Seems to me He</w:t>
      </w:r>
      <w:r>
        <w:rPr>
          <w:rFonts w:ascii="Verdana" w:hAnsi="Verdana"/>
          <w:color w:val="000000"/>
          <w:sz w:val="20"/>
        </w:rPr>
        <w:t>’d</w:t>
      </w:r>
      <w:r w:rsidR="00A03A77" w:rsidRPr="001D025A">
        <w:rPr>
          <w:rFonts w:ascii="Verdana" w:hAnsi="Verdana"/>
          <w:color w:val="000000"/>
          <w:sz w:val="20"/>
        </w:rPr>
        <w:t xml:space="preserve"> send His angels to keep an eye on that plan.</w:t>
      </w:r>
      <w:r>
        <w:rPr>
          <w:rFonts w:ascii="Verdana" w:hAnsi="Verdana"/>
          <w:color w:val="000000"/>
          <w:sz w:val="20"/>
        </w:rPr>
        <w:t>”</w:t>
      </w:r>
    </w:p>
    <w:p w14:paraId="7C052264" w14:textId="755D3F3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God sees every sparrow</w:t>
      </w:r>
      <w:r>
        <w:rPr>
          <w:rFonts w:ascii="Verdana" w:hAnsi="Verdana"/>
          <w:color w:val="000000"/>
          <w:sz w:val="20"/>
        </w:rPr>
        <w:t>’s</w:t>
      </w:r>
      <w:r w:rsidR="00A03A77" w:rsidRPr="001D025A">
        <w:rPr>
          <w:rFonts w:ascii="Verdana" w:hAnsi="Verdana"/>
          <w:color w:val="000000"/>
          <w:sz w:val="20"/>
        </w:rPr>
        <w:t xml:space="preserve"> fall, though. He and His angels would be everywhere.</w:t>
      </w:r>
      <w:r>
        <w:rPr>
          <w:rFonts w:ascii="Verdana" w:hAnsi="Verdana"/>
          <w:color w:val="000000"/>
          <w:sz w:val="20"/>
        </w:rPr>
        <w:t>”</w:t>
      </w:r>
    </w:p>
    <w:p w14:paraId="222C044C" w14:textId="06F82442"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Not that I</w:t>
      </w:r>
      <w:r>
        <w:rPr>
          <w:rFonts w:ascii="Verdana" w:hAnsi="Verdana"/>
          <w:color w:val="000000"/>
          <w:sz w:val="20"/>
        </w:rPr>
        <w:t xml:space="preserve">’ve </w:t>
      </w:r>
      <w:r w:rsidR="00A03A77" w:rsidRPr="001D025A">
        <w:rPr>
          <w:rFonts w:ascii="Verdana" w:hAnsi="Verdana"/>
          <w:color w:val="000000"/>
          <w:sz w:val="20"/>
        </w:rPr>
        <w:t>seen. People have guardian angels, though. I reckon if I get around enough people, I</w:t>
      </w:r>
      <w:r>
        <w:rPr>
          <w:rFonts w:ascii="Verdana" w:hAnsi="Verdana"/>
          <w:color w:val="000000"/>
          <w:sz w:val="20"/>
        </w:rPr>
        <w:t xml:space="preserve">’ve </w:t>
      </w:r>
      <w:r w:rsidR="00A03A77" w:rsidRPr="001D025A">
        <w:rPr>
          <w:rFonts w:ascii="Verdana" w:hAnsi="Verdana"/>
          <w:color w:val="000000"/>
          <w:sz w:val="20"/>
        </w:rPr>
        <w:t>got a better chance of spotting me an angel.</w:t>
      </w:r>
      <w:r>
        <w:rPr>
          <w:rFonts w:ascii="Verdana" w:hAnsi="Verdana"/>
          <w:color w:val="000000"/>
          <w:sz w:val="20"/>
        </w:rPr>
        <w:t>”</w:t>
      </w:r>
    </w:p>
    <w:p w14:paraId="56251802" w14:textId="4231E73B"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considered that for a moment, then shook his head.</w:t>
      </w:r>
      <w:r w:rsidR="001D025A">
        <w:rPr>
          <w:rFonts w:ascii="Verdana" w:hAnsi="Verdana"/>
          <w:color w:val="000000"/>
          <w:sz w:val="20"/>
        </w:rPr>
        <w:t xml:space="preserve"> “</w:t>
      </w:r>
      <w:r w:rsidRPr="001D025A">
        <w:rPr>
          <w:rFonts w:ascii="Verdana" w:hAnsi="Verdana"/>
          <w:color w:val="000000"/>
          <w:sz w:val="20"/>
        </w:rPr>
        <w:t>I do</w:t>
      </w:r>
      <w:r w:rsidR="001D025A">
        <w:rPr>
          <w:rFonts w:ascii="Verdana" w:hAnsi="Verdana"/>
          <w:color w:val="000000"/>
          <w:sz w:val="20"/>
        </w:rPr>
        <w:t>n’t</w:t>
      </w:r>
      <w:r w:rsidRPr="001D025A">
        <w:rPr>
          <w:rFonts w:ascii="Verdana" w:hAnsi="Verdana"/>
          <w:color w:val="000000"/>
          <w:sz w:val="20"/>
        </w:rPr>
        <w:t xml:space="preserve"> think it works like that. I never heard of anyone seein</w:t>
      </w:r>
      <w:r w:rsidR="001D025A">
        <w:rPr>
          <w:rFonts w:ascii="Verdana" w:hAnsi="Verdana"/>
          <w:color w:val="000000"/>
          <w:sz w:val="20"/>
        </w:rPr>
        <w:t>’</w:t>
      </w:r>
      <w:r w:rsidRPr="001D025A">
        <w:rPr>
          <w:rFonts w:ascii="Verdana" w:hAnsi="Verdana"/>
          <w:color w:val="000000"/>
          <w:sz w:val="20"/>
        </w:rPr>
        <w:t xml:space="preserve"> guardian angels in New York, </w:t>
      </w:r>
      <w:r w:rsidR="001D025A">
        <w:rPr>
          <w:rFonts w:ascii="Verdana" w:hAnsi="Verdana"/>
          <w:color w:val="000000"/>
          <w:sz w:val="20"/>
        </w:rPr>
        <w:t>’</w:t>
      </w:r>
      <w:r w:rsidRPr="001D025A">
        <w:rPr>
          <w:rFonts w:ascii="Verdana" w:hAnsi="Verdana"/>
          <w:color w:val="000000"/>
          <w:sz w:val="20"/>
        </w:rPr>
        <w:t>less you mean those punks with the berets.</w:t>
      </w:r>
      <w:r w:rsidR="001D025A">
        <w:rPr>
          <w:rFonts w:ascii="Verdana" w:hAnsi="Verdana"/>
          <w:color w:val="000000"/>
          <w:sz w:val="20"/>
        </w:rPr>
        <w:t>”</w:t>
      </w:r>
    </w:p>
    <w:p w14:paraId="51176A54" w14:textId="6728C50F"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would</w:t>
      </w:r>
      <w:r>
        <w:rPr>
          <w:rFonts w:ascii="Verdana" w:hAnsi="Verdana"/>
          <w:color w:val="000000"/>
          <w:sz w:val="20"/>
        </w:rPr>
        <w:t>n’t</w:t>
      </w:r>
      <w:r w:rsidR="00A03A77" w:rsidRPr="001D025A">
        <w:rPr>
          <w:rFonts w:ascii="Verdana" w:hAnsi="Verdana"/>
          <w:color w:val="000000"/>
          <w:sz w:val="20"/>
        </w:rPr>
        <w:t xml:space="preserve"> know about that,</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But if I do</w:t>
      </w:r>
      <w:r>
        <w:rPr>
          <w:rFonts w:ascii="Verdana" w:hAnsi="Verdana"/>
          <w:color w:val="000000"/>
          <w:sz w:val="20"/>
        </w:rPr>
        <w:t>n’t</w:t>
      </w:r>
      <w:r w:rsidR="00A03A77" w:rsidRPr="001D025A">
        <w:rPr>
          <w:rFonts w:ascii="Verdana" w:hAnsi="Verdana"/>
          <w:color w:val="000000"/>
          <w:sz w:val="20"/>
        </w:rPr>
        <w:t xml:space="preserve"> look in the cities, where</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do</w:t>
      </w:r>
      <w:r w:rsidR="00A03A77" w:rsidRPr="001D025A">
        <w:rPr>
          <w:rStyle w:val="01Text"/>
          <w:rFonts w:ascii="Verdana" w:hAnsi="Verdana"/>
          <w:color w:val="000000"/>
          <w:sz w:val="20"/>
        </w:rPr>
        <w:t xml:space="preserve"> </w:t>
      </w:r>
      <w:r w:rsidR="00A03A77" w:rsidRPr="001D025A">
        <w:rPr>
          <w:rFonts w:ascii="Verdana" w:hAnsi="Verdana"/>
          <w:color w:val="000000"/>
          <w:sz w:val="20"/>
        </w:rPr>
        <w:t>I look?</w:t>
      </w:r>
      <w:r>
        <w:rPr>
          <w:rFonts w:ascii="Verdana" w:hAnsi="Verdana"/>
          <w:color w:val="000000"/>
          <w:sz w:val="20"/>
        </w:rPr>
        <w:t>”</w:t>
      </w:r>
    </w:p>
    <w:p w14:paraId="467F4901" w14:textId="6449BB36"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do</w:t>
      </w:r>
      <w:r>
        <w:rPr>
          <w:rFonts w:ascii="Verdana" w:hAnsi="Verdana"/>
          <w:color w:val="000000"/>
          <w:sz w:val="20"/>
        </w:rPr>
        <w:t>n’t</w:t>
      </w:r>
      <w:r w:rsidR="00A03A77" w:rsidRPr="001D025A">
        <w:rPr>
          <w:rFonts w:ascii="Verdana" w:hAnsi="Verdana"/>
          <w:color w:val="000000"/>
          <w:sz w:val="20"/>
        </w:rPr>
        <w:t xml:space="preserve"> know,</w:t>
      </w:r>
      <w:r>
        <w:rPr>
          <w:rFonts w:ascii="Verdana" w:hAnsi="Verdana"/>
          <w:color w:val="000000"/>
          <w:sz w:val="20"/>
        </w:rPr>
        <w:t xml:space="preserve">” </w:t>
      </w:r>
      <w:r w:rsidR="00A03A77" w:rsidRPr="001D025A">
        <w:rPr>
          <w:rFonts w:ascii="Verdana" w:hAnsi="Verdana"/>
          <w:color w:val="000000"/>
          <w:sz w:val="20"/>
        </w:rPr>
        <w:t>Nick admitted.</w:t>
      </w:r>
      <w:r>
        <w:rPr>
          <w:rFonts w:ascii="Verdana" w:hAnsi="Verdana"/>
          <w:color w:val="000000"/>
          <w:sz w:val="20"/>
        </w:rPr>
        <w:t xml:space="preserve"> “</w:t>
      </w:r>
      <w:r w:rsidR="00A03A77" w:rsidRPr="001D025A">
        <w:rPr>
          <w:rFonts w:ascii="Verdana" w:hAnsi="Verdana"/>
          <w:color w:val="000000"/>
          <w:sz w:val="20"/>
        </w:rPr>
        <w:t>I never heard of anyone went lookin</w:t>
      </w:r>
      <w:r>
        <w:rPr>
          <w:rFonts w:ascii="Verdana" w:hAnsi="Verdana"/>
          <w:color w:val="000000"/>
          <w:sz w:val="20"/>
        </w:rPr>
        <w:t>’</w:t>
      </w:r>
      <w:r w:rsidR="00A03A77" w:rsidRPr="001D025A">
        <w:rPr>
          <w:rFonts w:ascii="Verdana" w:hAnsi="Verdana"/>
          <w:color w:val="000000"/>
          <w:sz w:val="20"/>
        </w:rPr>
        <w:t xml:space="preserve"> for angels and found </w:t>
      </w:r>
      <w:r>
        <w:rPr>
          <w:rFonts w:ascii="Verdana" w:hAnsi="Verdana"/>
          <w:color w:val="000000"/>
          <w:sz w:val="20"/>
        </w:rPr>
        <w:t>’</w:t>
      </w:r>
      <w:r w:rsidR="00A03A77" w:rsidRPr="001D025A">
        <w:rPr>
          <w:rFonts w:ascii="Verdana" w:hAnsi="Verdana"/>
          <w:color w:val="000000"/>
          <w:sz w:val="20"/>
        </w:rPr>
        <w:t xml:space="preserve">em. </w:t>
      </w:r>
      <w:r>
        <w:rPr>
          <w:rFonts w:ascii="Verdana" w:hAnsi="Verdana"/>
          <w:color w:val="000000"/>
          <w:sz w:val="20"/>
        </w:rPr>
        <w:t>I’m</w:t>
      </w:r>
      <w:r w:rsidR="00A03A77" w:rsidRPr="001D025A">
        <w:rPr>
          <w:rFonts w:ascii="Verdana" w:hAnsi="Verdana"/>
          <w:color w:val="000000"/>
          <w:sz w:val="20"/>
        </w:rPr>
        <w:t xml:space="preserve"> not sure you</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can</w:t>
      </w:r>
      <w:r w:rsidR="00A03A77" w:rsidRPr="001D025A">
        <w:rPr>
          <w:rStyle w:val="01Text"/>
          <w:rFonts w:ascii="Verdana" w:hAnsi="Verdana"/>
          <w:color w:val="000000"/>
          <w:sz w:val="20"/>
        </w:rPr>
        <w:t xml:space="preserve"> </w:t>
      </w:r>
      <w:r w:rsidR="00A03A77" w:rsidRPr="001D025A">
        <w:rPr>
          <w:rFonts w:ascii="Verdana" w:hAnsi="Verdana"/>
          <w:color w:val="000000"/>
          <w:sz w:val="20"/>
        </w:rPr>
        <w:t xml:space="preserve">see </w:t>
      </w:r>
      <w:r>
        <w:rPr>
          <w:rFonts w:ascii="Verdana" w:hAnsi="Verdana"/>
          <w:color w:val="000000"/>
          <w:sz w:val="20"/>
        </w:rPr>
        <w:t>’</w:t>
      </w:r>
      <w:r w:rsidR="00A03A77" w:rsidRPr="001D025A">
        <w:rPr>
          <w:rFonts w:ascii="Verdana" w:hAnsi="Verdana"/>
          <w:color w:val="000000"/>
          <w:sz w:val="20"/>
        </w:rPr>
        <w:t>em.</w:t>
      </w:r>
      <w:r>
        <w:rPr>
          <w:rFonts w:ascii="Verdana" w:hAnsi="Verdana"/>
          <w:color w:val="000000"/>
          <w:sz w:val="20"/>
        </w:rPr>
        <w:t xml:space="preserve">” </w:t>
      </w:r>
      <w:r w:rsidR="00A03A77" w:rsidRPr="001D025A">
        <w:rPr>
          <w:rFonts w:ascii="Verdana" w:hAnsi="Verdana"/>
          <w:color w:val="000000"/>
          <w:sz w:val="20"/>
        </w:rPr>
        <w:t>He grimaced.</w:t>
      </w:r>
      <w:r>
        <w:rPr>
          <w:rFonts w:ascii="Verdana" w:hAnsi="Verdana"/>
          <w:color w:val="000000"/>
          <w:sz w:val="20"/>
        </w:rPr>
        <w:t xml:space="preserve"> “</w:t>
      </w:r>
      <w:r w:rsidR="00A03A77" w:rsidRPr="001D025A">
        <w:rPr>
          <w:rFonts w:ascii="Verdana" w:hAnsi="Verdana"/>
          <w:color w:val="000000"/>
          <w:sz w:val="20"/>
        </w:rPr>
        <w:t>Not what you wanted to hear, I suppose.</w:t>
      </w:r>
      <w:r>
        <w:rPr>
          <w:rFonts w:ascii="Verdana" w:hAnsi="Verdana"/>
          <w:color w:val="000000"/>
          <w:sz w:val="20"/>
        </w:rPr>
        <w:t>”</w:t>
      </w:r>
    </w:p>
    <w:p w14:paraId="264CB172" w14:textId="3B0A031F"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Ca</w:t>
      </w:r>
      <w:r>
        <w:rPr>
          <w:rFonts w:ascii="Verdana" w:hAnsi="Verdana"/>
          <w:color w:val="000000"/>
          <w:sz w:val="20"/>
        </w:rPr>
        <w:t>n’t</w:t>
      </w:r>
      <w:r w:rsidR="00A03A77" w:rsidRPr="001D025A">
        <w:rPr>
          <w:rFonts w:ascii="Verdana" w:hAnsi="Verdana"/>
          <w:color w:val="000000"/>
          <w:sz w:val="20"/>
        </w:rPr>
        <w:t xml:space="preserve"> say that it is. But I see things other folks do</w:t>
      </w:r>
      <w:r>
        <w:rPr>
          <w:rFonts w:ascii="Verdana" w:hAnsi="Verdana"/>
          <w:color w:val="000000"/>
          <w:sz w:val="20"/>
        </w:rPr>
        <w:t>n’t</w:t>
      </w:r>
      <w:r w:rsidR="00A03A77" w:rsidRPr="001D025A">
        <w:rPr>
          <w:rFonts w:ascii="Verdana" w:hAnsi="Verdana"/>
          <w:color w:val="000000"/>
          <w:sz w:val="20"/>
        </w:rPr>
        <w:t xml:space="preserve">, sometimes, so </w:t>
      </w:r>
      <w:r>
        <w:rPr>
          <w:rFonts w:ascii="Verdana" w:hAnsi="Verdana"/>
          <w:color w:val="000000"/>
          <w:sz w:val="20"/>
        </w:rPr>
        <w:t>I’m</w:t>
      </w:r>
      <w:r w:rsidR="00A03A77" w:rsidRPr="001D025A">
        <w:rPr>
          <w:rFonts w:ascii="Verdana" w:hAnsi="Verdana"/>
          <w:color w:val="000000"/>
          <w:sz w:val="20"/>
        </w:rPr>
        <w:t xml:space="preserve"> thinking I might see an angel if there</w:t>
      </w:r>
      <w:r>
        <w:rPr>
          <w:rFonts w:ascii="Verdana" w:hAnsi="Verdana"/>
          <w:color w:val="000000"/>
          <w:sz w:val="20"/>
        </w:rPr>
        <w:t>’s</w:t>
      </w:r>
      <w:r w:rsidR="00A03A77" w:rsidRPr="001D025A">
        <w:rPr>
          <w:rFonts w:ascii="Verdana" w:hAnsi="Verdana"/>
          <w:color w:val="000000"/>
          <w:sz w:val="20"/>
        </w:rPr>
        <w:t xml:space="preserve"> one to be seen.</w:t>
      </w:r>
      <w:r>
        <w:rPr>
          <w:rFonts w:ascii="Verdana" w:hAnsi="Verdana"/>
          <w:color w:val="000000"/>
          <w:sz w:val="20"/>
        </w:rPr>
        <w:t>”</w:t>
      </w:r>
    </w:p>
    <w:p w14:paraId="21CB0F89" w14:textId="04FA5964"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But you have</w:t>
      </w:r>
      <w:r>
        <w:rPr>
          <w:rFonts w:ascii="Verdana" w:hAnsi="Verdana"/>
          <w:color w:val="000000"/>
          <w:sz w:val="20"/>
        </w:rPr>
        <w:t>n’t</w:t>
      </w:r>
      <w:r w:rsidR="00A03A77" w:rsidRPr="001D025A">
        <w:rPr>
          <w:rFonts w:ascii="Verdana" w:hAnsi="Verdana"/>
          <w:color w:val="000000"/>
          <w:sz w:val="20"/>
        </w:rPr>
        <w:t xml:space="preserve"> seen one yet.</w:t>
      </w:r>
      <w:r>
        <w:rPr>
          <w:rFonts w:ascii="Verdana" w:hAnsi="Verdana"/>
          <w:color w:val="000000"/>
          <w:sz w:val="20"/>
        </w:rPr>
        <w:t>”</w:t>
      </w:r>
    </w:p>
    <w:p w14:paraId="0AA59EF5"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Nope.</w:t>
      </w:r>
      <w:r>
        <w:rPr>
          <w:rFonts w:ascii="Verdana" w:hAnsi="Verdana"/>
          <w:color w:val="000000"/>
          <w:sz w:val="20"/>
        </w:rPr>
        <w:t>”</w:t>
      </w:r>
    </w:p>
    <w:p w14:paraId="53DFE2FA" w14:textId="30CA236B"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So you do</w:t>
      </w:r>
      <w:r>
        <w:rPr>
          <w:rFonts w:ascii="Verdana" w:hAnsi="Verdana"/>
          <w:color w:val="000000"/>
          <w:sz w:val="20"/>
        </w:rPr>
        <w:t>n’t</w:t>
      </w:r>
      <w:r w:rsidR="00A03A77" w:rsidRPr="001D025A">
        <w:rPr>
          <w:rFonts w:ascii="Verdana" w:hAnsi="Verdana"/>
          <w:color w:val="000000"/>
          <w:sz w:val="20"/>
        </w:rPr>
        <w:t xml:space="preserve"> know if you can?</w:t>
      </w:r>
      <w:r>
        <w:rPr>
          <w:rFonts w:ascii="Verdana" w:hAnsi="Verdana"/>
          <w:color w:val="000000"/>
          <w:sz w:val="20"/>
        </w:rPr>
        <w:t>”</w:t>
      </w:r>
    </w:p>
    <w:p w14:paraId="399048CE"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Not for certain, but my heart says I can.</w:t>
      </w:r>
      <w:r>
        <w:rPr>
          <w:rFonts w:ascii="Verdana" w:hAnsi="Verdana"/>
          <w:color w:val="000000"/>
          <w:sz w:val="20"/>
        </w:rPr>
        <w:t>”</w:t>
      </w:r>
    </w:p>
    <w:p w14:paraId="455CC34B" w14:textId="63CD6329"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They drove on in silence for some time then, making the turn to the east onto I-66 through Front Royal. They</w:t>
      </w:r>
      <w:r w:rsidR="001D025A">
        <w:rPr>
          <w:rFonts w:ascii="Verdana" w:hAnsi="Verdana"/>
          <w:color w:val="000000"/>
          <w:sz w:val="20"/>
        </w:rPr>
        <w:t>’d</w:t>
      </w:r>
      <w:r w:rsidRPr="001D025A">
        <w:rPr>
          <w:rFonts w:ascii="Verdana" w:hAnsi="Verdana"/>
          <w:color w:val="000000"/>
          <w:sz w:val="20"/>
        </w:rPr>
        <w:t xml:space="preserve"> gone another ten miles when Nick spoke.</w:t>
      </w:r>
    </w:p>
    <w:p w14:paraId="65EEA859" w14:textId="3D5DB3AF"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Seems to me,</w:t>
      </w:r>
      <w:r>
        <w:rPr>
          <w:rFonts w:ascii="Verdana" w:hAnsi="Verdana"/>
          <w:color w:val="000000"/>
          <w:sz w:val="20"/>
        </w:rPr>
        <w:t xml:space="preserve">” </w:t>
      </w:r>
      <w:r w:rsidR="00A03A77" w:rsidRPr="001D025A">
        <w:rPr>
          <w:rFonts w:ascii="Verdana" w:hAnsi="Verdana"/>
          <w:color w:val="000000"/>
          <w:sz w:val="20"/>
        </w:rPr>
        <w:t>he said suddenly,</w:t>
      </w:r>
      <w:r>
        <w:rPr>
          <w:rFonts w:ascii="Verdana" w:hAnsi="Verdana"/>
          <w:color w:val="000000"/>
          <w:sz w:val="20"/>
        </w:rPr>
        <w:t xml:space="preserve"> “</w:t>
      </w:r>
      <w:r w:rsidR="00A03A77" w:rsidRPr="001D025A">
        <w:rPr>
          <w:rFonts w:ascii="Verdana" w:hAnsi="Verdana"/>
          <w:color w:val="000000"/>
          <w:sz w:val="20"/>
        </w:rPr>
        <w:t>that you gotta look at this logically. You been thinkin</w:t>
      </w:r>
      <w:r>
        <w:rPr>
          <w:rFonts w:ascii="Verdana" w:hAnsi="Verdana"/>
          <w:color w:val="000000"/>
          <w:sz w:val="20"/>
        </w:rPr>
        <w:t>’</w:t>
      </w:r>
      <w:r w:rsidR="00A03A77" w:rsidRPr="001D025A">
        <w:rPr>
          <w:rFonts w:ascii="Verdana" w:hAnsi="Verdana"/>
          <w:color w:val="000000"/>
          <w:sz w:val="20"/>
        </w:rPr>
        <w:t xml:space="preserve"> about guardian angels, but hardly anyone ever seen one of those, at least not and known it. But there</w:t>
      </w:r>
      <w:r>
        <w:rPr>
          <w:rFonts w:ascii="Verdana" w:hAnsi="Verdana"/>
          <w:color w:val="000000"/>
          <w:sz w:val="20"/>
        </w:rPr>
        <w:t>’s</w:t>
      </w:r>
      <w:r w:rsidR="00A03A77" w:rsidRPr="001D025A">
        <w:rPr>
          <w:rFonts w:ascii="Verdana" w:hAnsi="Verdana"/>
          <w:color w:val="000000"/>
          <w:sz w:val="20"/>
        </w:rPr>
        <w:t xml:space="preserve"> other angels.</w:t>
      </w:r>
      <w:r>
        <w:rPr>
          <w:rFonts w:ascii="Verdana" w:hAnsi="Verdana"/>
          <w:color w:val="000000"/>
          <w:sz w:val="20"/>
        </w:rPr>
        <w:t>”</w:t>
      </w:r>
    </w:p>
    <w:p w14:paraId="3FD186F5" w14:textId="2C5517A4"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Do</w:t>
      </w:r>
      <w:r>
        <w:rPr>
          <w:rFonts w:ascii="Verdana" w:hAnsi="Verdana"/>
          <w:color w:val="000000"/>
          <w:sz w:val="20"/>
        </w:rPr>
        <w:t>n’t</w:t>
      </w:r>
      <w:r w:rsidR="00A03A77" w:rsidRPr="001D025A">
        <w:rPr>
          <w:rFonts w:ascii="Verdana" w:hAnsi="Verdana"/>
          <w:color w:val="000000"/>
          <w:sz w:val="20"/>
        </w:rPr>
        <w:t xml:space="preserve"> know how to find them either, though,</w:t>
      </w:r>
      <w:r>
        <w:rPr>
          <w:rFonts w:ascii="Verdana" w:hAnsi="Verdana"/>
          <w:color w:val="000000"/>
          <w:sz w:val="20"/>
        </w:rPr>
        <w:t xml:space="preserve">” </w:t>
      </w:r>
      <w:r w:rsidR="00A03A77" w:rsidRPr="001D025A">
        <w:rPr>
          <w:rFonts w:ascii="Verdana" w:hAnsi="Verdana"/>
          <w:color w:val="000000"/>
          <w:sz w:val="20"/>
        </w:rPr>
        <w:t>Jim said gloomily.</w:t>
      </w:r>
    </w:p>
    <w:p w14:paraId="6A06B74F" w14:textId="1E365641"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But there</w:t>
      </w:r>
      <w:r>
        <w:rPr>
          <w:rFonts w:ascii="Verdana" w:hAnsi="Verdana"/>
          <w:color w:val="000000"/>
          <w:sz w:val="20"/>
        </w:rPr>
        <w:t>’s</w:t>
      </w:r>
      <w:r w:rsidR="00A03A77" w:rsidRPr="001D025A">
        <w:rPr>
          <w:rFonts w:ascii="Verdana" w:hAnsi="Verdana"/>
          <w:color w:val="000000"/>
          <w:sz w:val="20"/>
        </w:rPr>
        <w:t xml:space="preserve"> one angel that you know where he</w:t>
      </w:r>
      <w:r>
        <w:rPr>
          <w:rFonts w:ascii="Verdana" w:hAnsi="Verdana"/>
          <w:color w:val="000000"/>
          <w:sz w:val="20"/>
        </w:rPr>
        <w:t>’s</w:t>
      </w:r>
      <w:r w:rsidR="00A03A77" w:rsidRPr="001D025A">
        <w:rPr>
          <w:rFonts w:ascii="Verdana" w:hAnsi="Verdana"/>
          <w:color w:val="000000"/>
          <w:sz w:val="20"/>
        </w:rPr>
        <w:t xml:space="preserve"> gonna be, sooner or later. And it</w:t>
      </w:r>
      <w:r>
        <w:rPr>
          <w:rFonts w:ascii="Verdana" w:hAnsi="Verdana"/>
          <w:color w:val="000000"/>
          <w:sz w:val="20"/>
        </w:rPr>
        <w:t>’s</w:t>
      </w:r>
      <w:r w:rsidR="00A03A77" w:rsidRPr="001D025A">
        <w:rPr>
          <w:rFonts w:ascii="Verdana" w:hAnsi="Verdana"/>
          <w:color w:val="000000"/>
          <w:sz w:val="20"/>
        </w:rPr>
        <w:t xml:space="preserve"> one that does</w:t>
      </w:r>
      <w:r>
        <w:rPr>
          <w:rFonts w:ascii="Verdana" w:hAnsi="Verdana"/>
          <w:color w:val="000000"/>
          <w:sz w:val="20"/>
        </w:rPr>
        <w:t>n’t</w:t>
      </w:r>
      <w:r w:rsidR="00A03A77" w:rsidRPr="001D025A">
        <w:rPr>
          <w:rFonts w:ascii="Verdana" w:hAnsi="Verdana"/>
          <w:color w:val="000000"/>
          <w:sz w:val="20"/>
        </w:rPr>
        <w:t xml:space="preserve"> bother with disguises.</w:t>
      </w:r>
      <w:r>
        <w:rPr>
          <w:rFonts w:ascii="Verdana" w:hAnsi="Verdana"/>
          <w:color w:val="000000"/>
          <w:sz w:val="20"/>
        </w:rPr>
        <w:t>”</w:t>
      </w:r>
    </w:p>
    <w:p w14:paraId="5CDEC4AE"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glanced at him.</w:t>
      </w:r>
      <w:r w:rsidR="001D025A">
        <w:rPr>
          <w:rFonts w:ascii="Verdana" w:hAnsi="Verdana"/>
          <w:color w:val="000000"/>
          <w:sz w:val="20"/>
        </w:rPr>
        <w:t xml:space="preserve"> “</w:t>
      </w:r>
      <w:r w:rsidRPr="001D025A">
        <w:rPr>
          <w:rFonts w:ascii="Verdana" w:hAnsi="Verdana"/>
          <w:color w:val="000000"/>
          <w:sz w:val="20"/>
        </w:rPr>
        <w:t>There is?</w:t>
      </w:r>
      <w:r w:rsidR="001D025A">
        <w:rPr>
          <w:rFonts w:ascii="Verdana" w:hAnsi="Verdana"/>
          <w:color w:val="000000"/>
          <w:sz w:val="20"/>
        </w:rPr>
        <w:t>”</w:t>
      </w:r>
    </w:p>
    <w:p w14:paraId="5EA62E41"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The angel of death.</w:t>
      </w:r>
      <w:r>
        <w:rPr>
          <w:rFonts w:ascii="Verdana" w:hAnsi="Verdana"/>
          <w:color w:val="000000"/>
          <w:sz w:val="20"/>
        </w:rPr>
        <w:t>”</w:t>
      </w:r>
    </w:p>
    <w:p w14:paraId="1A36A2EB" w14:textId="4BD940D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did</w:t>
      </w:r>
      <w:r w:rsidR="001D025A">
        <w:rPr>
          <w:rFonts w:ascii="Verdana" w:hAnsi="Verdana"/>
          <w:color w:val="000000"/>
          <w:sz w:val="20"/>
        </w:rPr>
        <w:t>n’t</w:t>
      </w:r>
      <w:r w:rsidRPr="001D025A">
        <w:rPr>
          <w:rFonts w:ascii="Verdana" w:hAnsi="Verdana"/>
          <w:color w:val="000000"/>
          <w:sz w:val="20"/>
        </w:rPr>
        <w:t xml:space="preserve"> answer right away; he took his time to think about that.</w:t>
      </w:r>
    </w:p>
    <w:p w14:paraId="1FB166DE" w14:textId="5CC9E402"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Finally, though, he said,</w:t>
      </w:r>
      <w:r w:rsidR="001D025A">
        <w:rPr>
          <w:rFonts w:ascii="Verdana" w:hAnsi="Verdana"/>
          <w:color w:val="000000"/>
          <w:sz w:val="20"/>
        </w:rPr>
        <w:t xml:space="preserve"> “</w:t>
      </w:r>
      <w:r w:rsidRPr="001D025A">
        <w:rPr>
          <w:rFonts w:ascii="Verdana" w:hAnsi="Verdana"/>
          <w:color w:val="000000"/>
          <w:sz w:val="20"/>
        </w:rPr>
        <w:t>No man knows the hour of his passing, so where do you reckon I</w:t>
      </w:r>
      <w:r w:rsidR="001D025A">
        <w:rPr>
          <w:rFonts w:ascii="Verdana" w:hAnsi="Verdana"/>
          <w:color w:val="000000"/>
          <w:sz w:val="20"/>
        </w:rPr>
        <w:t>’d</w:t>
      </w:r>
      <w:r w:rsidRPr="001D025A">
        <w:rPr>
          <w:rFonts w:ascii="Verdana" w:hAnsi="Verdana"/>
          <w:color w:val="000000"/>
          <w:sz w:val="20"/>
        </w:rPr>
        <w:t xml:space="preserve"> find the Angel of Death?</w:t>
      </w:r>
      <w:r w:rsidR="001D025A">
        <w:rPr>
          <w:rFonts w:ascii="Verdana" w:hAnsi="Verdana"/>
          <w:color w:val="000000"/>
          <w:sz w:val="20"/>
        </w:rPr>
        <w:t>”</w:t>
      </w:r>
    </w:p>
    <w:p w14:paraId="4270C831"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A hospital,</w:t>
      </w:r>
      <w:r>
        <w:rPr>
          <w:rFonts w:ascii="Verdana" w:hAnsi="Verdana"/>
          <w:color w:val="000000"/>
          <w:sz w:val="20"/>
        </w:rPr>
        <w:t xml:space="preserve">” </w:t>
      </w:r>
      <w:r w:rsidR="00A03A77" w:rsidRPr="001D025A">
        <w:rPr>
          <w:rFonts w:ascii="Verdana" w:hAnsi="Verdana"/>
          <w:color w:val="000000"/>
          <w:sz w:val="20"/>
        </w:rPr>
        <w:t>Nick said.</w:t>
      </w:r>
      <w:r>
        <w:rPr>
          <w:rFonts w:ascii="Verdana" w:hAnsi="Verdana"/>
          <w:color w:val="000000"/>
          <w:sz w:val="20"/>
        </w:rPr>
        <w:t xml:space="preserve"> “</w:t>
      </w:r>
      <w:r w:rsidR="00A03A77" w:rsidRPr="001D025A">
        <w:rPr>
          <w:rFonts w:ascii="Verdana" w:hAnsi="Verdana"/>
          <w:color w:val="000000"/>
          <w:sz w:val="20"/>
        </w:rPr>
        <w:t>The terminal ward. Maybe the emergency room.</w:t>
      </w:r>
      <w:r>
        <w:rPr>
          <w:rFonts w:ascii="Verdana" w:hAnsi="Verdana"/>
          <w:color w:val="000000"/>
          <w:sz w:val="20"/>
        </w:rPr>
        <w:t>”</w:t>
      </w:r>
    </w:p>
    <w:p w14:paraId="28BF9C64" w14:textId="73C407EB"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considered that long and hard, and had to admit there was some promise to the idea.</w:t>
      </w:r>
    </w:p>
    <w:p w14:paraId="19579ED6" w14:textId="1C173E9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 do</w:t>
      </w:r>
      <w:r>
        <w:rPr>
          <w:rFonts w:ascii="Verdana" w:hAnsi="Verdana"/>
          <w:color w:val="000000"/>
          <w:sz w:val="20"/>
        </w:rPr>
        <w:t>n’t</w:t>
      </w:r>
      <w:r w:rsidR="00A03A77" w:rsidRPr="001D025A">
        <w:rPr>
          <w:rFonts w:ascii="Verdana" w:hAnsi="Verdana"/>
          <w:color w:val="000000"/>
          <w:sz w:val="20"/>
        </w:rPr>
        <w:t xml:space="preserve"> hear much about people seein</w:t>
      </w:r>
      <w:r>
        <w:rPr>
          <w:rFonts w:ascii="Verdana" w:hAnsi="Verdana"/>
          <w:color w:val="000000"/>
          <w:sz w:val="20"/>
        </w:rPr>
        <w:t>’</w:t>
      </w:r>
      <w:r w:rsidR="00A03A77" w:rsidRPr="001D025A">
        <w:rPr>
          <w:rFonts w:ascii="Verdana" w:hAnsi="Verdana"/>
          <w:color w:val="000000"/>
          <w:sz w:val="20"/>
        </w:rPr>
        <w:t xml:space="preserve"> the angel of death in the E.R.,</w:t>
      </w:r>
      <w:r>
        <w:rPr>
          <w:rFonts w:ascii="Verdana" w:hAnsi="Verdana"/>
          <w:color w:val="000000"/>
          <w:sz w:val="20"/>
        </w:rPr>
        <w:t xml:space="preserve">” </w:t>
      </w:r>
      <w:r w:rsidR="00A03A77" w:rsidRPr="001D025A">
        <w:rPr>
          <w:rFonts w:ascii="Verdana" w:hAnsi="Verdana"/>
          <w:color w:val="000000"/>
          <w:sz w:val="20"/>
        </w:rPr>
        <w:t>Nick mused,</w:t>
      </w:r>
      <w:r>
        <w:rPr>
          <w:rFonts w:ascii="Verdana" w:hAnsi="Verdana"/>
          <w:color w:val="000000"/>
          <w:sz w:val="20"/>
        </w:rPr>
        <w:t xml:space="preserve"> “</w:t>
      </w:r>
      <w:r w:rsidR="00A03A77" w:rsidRPr="001D025A">
        <w:rPr>
          <w:rFonts w:ascii="Verdana" w:hAnsi="Verdana"/>
          <w:color w:val="000000"/>
          <w:sz w:val="20"/>
        </w:rPr>
        <w:t>but then, they are</w:t>
      </w:r>
      <w:r>
        <w:rPr>
          <w:rFonts w:ascii="Verdana" w:hAnsi="Verdana"/>
          <w:color w:val="000000"/>
          <w:sz w:val="20"/>
        </w:rPr>
        <w:t>n’t</w:t>
      </w:r>
      <w:r w:rsidR="00A03A77" w:rsidRPr="001D025A">
        <w:rPr>
          <w:rFonts w:ascii="Verdana" w:hAnsi="Verdana"/>
          <w:color w:val="000000"/>
          <w:sz w:val="20"/>
        </w:rPr>
        <w:t xml:space="preserve"> lookin</w:t>
      </w:r>
      <w:r>
        <w:rPr>
          <w:rFonts w:ascii="Verdana" w:hAnsi="Verdana"/>
          <w:color w:val="000000"/>
          <w:sz w:val="20"/>
        </w:rPr>
        <w:t>’</w:t>
      </w:r>
      <w:r w:rsidR="00A03A77" w:rsidRPr="001D025A">
        <w:rPr>
          <w:rFonts w:ascii="Verdana" w:hAnsi="Verdana"/>
          <w:color w:val="000000"/>
          <w:sz w:val="20"/>
        </w:rPr>
        <w:t>.</w:t>
      </w:r>
      <w:r>
        <w:rPr>
          <w:rFonts w:ascii="Verdana" w:hAnsi="Verdana"/>
          <w:color w:val="000000"/>
          <w:sz w:val="20"/>
        </w:rPr>
        <w:t>”</w:t>
      </w:r>
    </w:p>
    <w:p w14:paraId="1849C689" w14:textId="525842D6"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Might be there</w:t>
      </w:r>
      <w:r>
        <w:rPr>
          <w:rFonts w:ascii="Verdana" w:hAnsi="Verdana"/>
          <w:color w:val="000000"/>
          <w:sz w:val="20"/>
        </w:rPr>
        <w:t>’s</w:t>
      </w:r>
      <w:r w:rsidR="00A03A77" w:rsidRPr="001D025A">
        <w:rPr>
          <w:rFonts w:ascii="Verdana" w:hAnsi="Verdana"/>
          <w:color w:val="000000"/>
          <w:sz w:val="20"/>
        </w:rPr>
        <w:t xml:space="preserve"> a good reason for that.</w:t>
      </w:r>
      <w:r>
        <w:rPr>
          <w:rFonts w:ascii="Verdana" w:hAnsi="Verdana"/>
          <w:color w:val="000000"/>
          <w:sz w:val="20"/>
        </w:rPr>
        <w:t>”</w:t>
      </w:r>
    </w:p>
    <w:p w14:paraId="27C5EA68" w14:textId="62489366"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People do</w:t>
      </w:r>
      <w:r>
        <w:rPr>
          <w:rFonts w:ascii="Verdana" w:hAnsi="Verdana"/>
          <w:color w:val="000000"/>
          <w:sz w:val="20"/>
        </w:rPr>
        <w:t>n’t</w:t>
      </w:r>
      <w:r w:rsidR="00A03A77" w:rsidRPr="001D025A">
        <w:rPr>
          <w:rFonts w:ascii="Verdana" w:hAnsi="Verdana"/>
          <w:color w:val="000000"/>
          <w:sz w:val="20"/>
        </w:rPr>
        <w:t xml:space="preserve"> much like to think about death, that</w:t>
      </w:r>
      <w:r>
        <w:rPr>
          <w:rFonts w:ascii="Verdana" w:hAnsi="Verdana"/>
          <w:color w:val="000000"/>
          <w:sz w:val="20"/>
        </w:rPr>
        <w:t>’s</w:t>
      </w:r>
      <w:r w:rsidR="00A03A77" w:rsidRPr="001D025A">
        <w:rPr>
          <w:rFonts w:ascii="Verdana" w:hAnsi="Verdana"/>
          <w:color w:val="000000"/>
          <w:sz w:val="20"/>
        </w:rPr>
        <w:t xml:space="preserve"> for sure.</w:t>
      </w:r>
      <w:r>
        <w:rPr>
          <w:rFonts w:ascii="Verdana" w:hAnsi="Verdana"/>
          <w:color w:val="000000"/>
          <w:sz w:val="20"/>
        </w:rPr>
        <w:t>”</w:t>
      </w:r>
    </w:p>
    <w:p w14:paraId="5B341C3F" w14:textId="31DA8D05"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That was</w:t>
      </w:r>
      <w:r w:rsidR="001D025A">
        <w:rPr>
          <w:rFonts w:ascii="Verdana" w:hAnsi="Verdana"/>
          <w:color w:val="000000"/>
          <w:sz w:val="20"/>
        </w:rPr>
        <w:t>n’t</w:t>
      </w:r>
      <w:r w:rsidRPr="001D025A">
        <w:rPr>
          <w:rFonts w:ascii="Verdana" w:hAnsi="Verdana"/>
          <w:color w:val="000000"/>
          <w:sz w:val="20"/>
        </w:rPr>
        <w:t xml:space="preserve"> what Jim had meant, but he did</w:t>
      </w:r>
      <w:r w:rsidR="001D025A">
        <w:rPr>
          <w:rFonts w:ascii="Verdana" w:hAnsi="Verdana"/>
          <w:color w:val="000000"/>
          <w:sz w:val="20"/>
        </w:rPr>
        <w:t>n’t</w:t>
      </w:r>
      <w:r w:rsidRPr="001D025A">
        <w:rPr>
          <w:rFonts w:ascii="Verdana" w:hAnsi="Verdana"/>
          <w:color w:val="000000"/>
          <w:sz w:val="20"/>
        </w:rPr>
        <w:t xml:space="preserve"> say so.</w:t>
      </w:r>
    </w:p>
    <w:p w14:paraId="792C92D2"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They drove on in silence again for some time after that.</w:t>
      </w:r>
    </w:p>
    <w:p w14:paraId="175F5D5F" w14:textId="4B403A0B"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lastRenderedPageBreak/>
        <w:t>Finally, though, as they were cutting through Arlington and the Washington Monument was just visible ahead on the left, gleaming white in the sun, Jim said,</w:t>
      </w:r>
      <w:r w:rsidR="001D025A">
        <w:rPr>
          <w:rFonts w:ascii="Verdana" w:hAnsi="Verdana"/>
          <w:color w:val="000000"/>
          <w:sz w:val="20"/>
        </w:rPr>
        <w:t xml:space="preserve"> “</w:t>
      </w:r>
      <w:r w:rsidRPr="001D025A">
        <w:rPr>
          <w:rFonts w:ascii="Verdana" w:hAnsi="Verdana"/>
          <w:color w:val="000000"/>
          <w:sz w:val="20"/>
        </w:rPr>
        <w:t>I do</w:t>
      </w:r>
      <w:r w:rsidR="001D025A">
        <w:rPr>
          <w:rFonts w:ascii="Verdana" w:hAnsi="Verdana"/>
          <w:color w:val="000000"/>
          <w:sz w:val="20"/>
        </w:rPr>
        <w:t>n’t</w:t>
      </w:r>
      <w:r w:rsidRPr="001D025A">
        <w:rPr>
          <w:rFonts w:ascii="Verdana" w:hAnsi="Verdana"/>
          <w:color w:val="000000"/>
          <w:sz w:val="20"/>
        </w:rPr>
        <w:t xml:space="preserve"> suppose you</w:t>
      </w:r>
      <w:r w:rsidR="001D025A">
        <w:rPr>
          <w:rFonts w:ascii="Verdana" w:hAnsi="Verdana"/>
          <w:color w:val="000000"/>
          <w:sz w:val="20"/>
        </w:rPr>
        <w:t>’d</w:t>
      </w:r>
      <w:r w:rsidRPr="001D025A">
        <w:rPr>
          <w:rFonts w:ascii="Verdana" w:hAnsi="Verdana"/>
          <w:color w:val="000000"/>
          <w:sz w:val="20"/>
        </w:rPr>
        <w:t xml:space="preserve"> know much about hospitals in Washington?</w:t>
      </w:r>
      <w:r w:rsidR="001D025A">
        <w:rPr>
          <w:rFonts w:ascii="Verdana" w:hAnsi="Verdana"/>
          <w:color w:val="000000"/>
          <w:sz w:val="20"/>
        </w:rPr>
        <w:t>”</w:t>
      </w:r>
    </w:p>
    <w:p w14:paraId="0D5033FD" w14:textId="5B9EDB04"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Not a lot,</w:t>
      </w:r>
      <w:r>
        <w:rPr>
          <w:rFonts w:ascii="Verdana" w:hAnsi="Verdana"/>
          <w:color w:val="000000"/>
          <w:sz w:val="20"/>
        </w:rPr>
        <w:t xml:space="preserve">” </w:t>
      </w:r>
      <w:r w:rsidR="00A03A77" w:rsidRPr="001D025A">
        <w:rPr>
          <w:rFonts w:ascii="Verdana" w:hAnsi="Verdana"/>
          <w:color w:val="000000"/>
          <w:sz w:val="20"/>
        </w:rPr>
        <w:t>Nick admitted.</w:t>
      </w:r>
      <w:r>
        <w:rPr>
          <w:rFonts w:ascii="Verdana" w:hAnsi="Verdana"/>
          <w:color w:val="000000"/>
          <w:sz w:val="20"/>
        </w:rPr>
        <w:t xml:space="preserve"> “</w:t>
      </w:r>
      <w:r w:rsidR="00A03A77" w:rsidRPr="001D025A">
        <w:rPr>
          <w:rFonts w:ascii="Verdana" w:hAnsi="Verdana"/>
          <w:color w:val="000000"/>
          <w:sz w:val="20"/>
        </w:rPr>
        <w:t>There</w:t>
      </w:r>
      <w:r>
        <w:rPr>
          <w:rFonts w:ascii="Verdana" w:hAnsi="Verdana"/>
          <w:color w:val="000000"/>
          <w:sz w:val="20"/>
        </w:rPr>
        <w:t>’s</w:t>
      </w:r>
      <w:r w:rsidR="00A03A77" w:rsidRPr="001D025A">
        <w:rPr>
          <w:rFonts w:ascii="Verdana" w:hAnsi="Verdana"/>
          <w:color w:val="000000"/>
          <w:sz w:val="20"/>
        </w:rPr>
        <w:t xml:space="preserve"> one at Georgetown University.</w:t>
      </w:r>
      <w:r>
        <w:rPr>
          <w:rFonts w:ascii="Verdana" w:hAnsi="Verdana"/>
          <w:color w:val="000000"/>
          <w:sz w:val="20"/>
        </w:rPr>
        <w:t xml:space="preserve">” </w:t>
      </w:r>
      <w:r w:rsidR="00A03A77" w:rsidRPr="001D025A">
        <w:rPr>
          <w:rFonts w:ascii="Verdana" w:hAnsi="Verdana"/>
          <w:color w:val="000000"/>
          <w:sz w:val="20"/>
        </w:rPr>
        <w:t>He pointed past the monument.</w:t>
      </w:r>
    </w:p>
    <w:p w14:paraId="1BC46822" w14:textId="0F0A9428"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nodded.</w:t>
      </w:r>
      <w:r w:rsidR="001D025A">
        <w:rPr>
          <w:rFonts w:ascii="Verdana" w:hAnsi="Verdana"/>
          <w:color w:val="000000"/>
          <w:sz w:val="20"/>
        </w:rPr>
        <w:t xml:space="preserve"> “</w:t>
      </w:r>
      <w:r w:rsidRPr="001D025A">
        <w:rPr>
          <w:rFonts w:ascii="Verdana" w:hAnsi="Verdana"/>
          <w:color w:val="000000"/>
          <w:sz w:val="20"/>
        </w:rPr>
        <w:t>Where</w:t>
      </w:r>
      <w:r w:rsidR="001D025A">
        <w:rPr>
          <w:rFonts w:ascii="Verdana" w:hAnsi="Verdana"/>
          <w:color w:val="000000"/>
          <w:sz w:val="20"/>
        </w:rPr>
        <w:t>’d</w:t>
      </w:r>
      <w:r w:rsidRPr="001D025A">
        <w:rPr>
          <w:rFonts w:ascii="Verdana" w:hAnsi="Verdana"/>
          <w:color w:val="000000"/>
          <w:sz w:val="20"/>
        </w:rPr>
        <w:t xml:space="preserve"> you say your appointment is at?</w:t>
      </w:r>
      <w:r w:rsidR="001D025A">
        <w:rPr>
          <w:rFonts w:ascii="Verdana" w:hAnsi="Verdana"/>
          <w:color w:val="000000"/>
          <w:sz w:val="20"/>
        </w:rPr>
        <w:t>”</w:t>
      </w:r>
    </w:p>
    <w:p w14:paraId="7A27C4AB" w14:textId="1790FD85"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Fourteenth Street, just across the bridge. Stay straight on this highway across the river</w:t>
      </w:r>
      <w:r w:rsidR="00154FAE">
        <w:rPr>
          <w:rFonts w:ascii="Verdana" w:hAnsi="Verdana"/>
          <w:color w:val="000000"/>
          <w:sz w:val="20"/>
        </w:rPr>
        <w:t xml:space="preserve"> — </w:t>
      </w:r>
      <w:r w:rsidR="00A03A77" w:rsidRPr="001D025A">
        <w:rPr>
          <w:rFonts w:ascii="Verdana" w:hAnsi="Verdana"/>
          <w:color w:val="000000"/>
          <w:sz w:val="20"/>
        </w:rPr>
        <w:t>it changes number, but do</w:t>
      </w:r>
      <w:r>
        <w:rPr>
          <w:rFonts w:ascii="Verdana" w:hAnsi="Verdana"/>
          <w:color w:val="000000"/>
          <w:sz w:val="20"/>
        </w:rPr>
        <w:t>n’t</w:t>
      </w:r>
      <w:r w:rsidR="00A03A77" w:rsidRPr="001D025A">
        <w:rPr>
          <w:rFonts w:ascii="Verdana" w:hAnsi="Verdana"/>
          <w:color w:val="000000"/>
          <w:sz w:val="20"/>
        </w:rPr>
        <w:t xml:space="preserve"> let that throw you, and as soon as you</w:t>
      </w:r>
      <w:r>
        <w:rPr>
          <w:rFonts w:ascii="Verdana" w:hAnsi="Verdana"/>
          <w:color w:val="000000"/>
          <w:sz w:val="20"/>
        </w:rPr>
        <w:t>’re</w:t>
      </w:r>
      <w:r w:rsidR="00A03A77" w:rsidRPr="001D025A">
        <w:rPr>
          <w:rFonts w:ascii="Verdana" w:hAnsi="Verdana"/>
          <w:color w:val="000000"/>
          <w:sz w:val="20"/>
        </w:rPr>
        <w:t xml:space="preserve"> across the river the highway curves to the right, but you bear left onto Independence Avenue and then turn left again onto 14th, and it</w:t>
      </w:r>
      <w:r>
        <w:rPr>
          <w:rFonts w:ascii="Verdana" w:hAnsi="Verdana"/>
          <w:color w:val="000000"/>
          <w:sz w:val="20"/>
        </w:rPr>
        <w:t>’s</w:t>
      </w:r>
      <w:r w:rsidR="00A03A77" w:rsidRPr="001D025A">
        <w:rPr>
          <w:rFonts w:ascii="Verdana" w:hAnsi="Verdana"/>
          <w:color w:val="000000"/>
          <w:sz w:val="20"/>
        </w:rPr>
        <w:t xml:space="preserve"> just a few blocks up.</w:t>
      </w:r>
      <w:r>
        <w:rPr>
          <w:rFonts w:ascii="Verdana" w:hAnsi="Verdana"/>
          <w:color w:val="000000"/>
          <w:sz w:val="20"/>
        </w:rPr>
        <w:t>”</w:t>
      </w:r>
    </w:p>
    <w:p w14:paraId="7A281046" w14:textId="58DB8FC8"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 few minutes later they were indeed on Independence Avenue, and Jim saw a sign for 14</w:t>
      </w:r>
      <w:r w:rsidRPr="001D025A">
        <w:rPr>
          <w:rStyle w:val="06Text"/>
          <w:rFonts w:ascii="Verdana" w:hAnsi="Verdana"/>
          <w:color w:val="000000"/>
          <w:sz w:val="20"/>
        </w:rPr>
        <w:t>th</w:t>
      </w:r>
      <w:r w:rsidRPr="001D025A">
        <w:rPr>
          <w:rStyle w:val="01Text"/>
          <w:rFonts w:ascii="Verdana" w:hAnsi="Verdana"/>
          <w:color w:val="000000"/>
          <w:sz w:val="20"/>
        </w:rPr>
        <w:t xml:space="preserve"> </w:t>
      </w:r>
      <w:r w:rsidRPr="001D025A">
        <w:rPr>
          <w:rFonts w:ascii="Verdana" w:hAnsi="Verdana"/>
          <w:color w:val="000000"/>
          <w:sz w:val="20"/>
        </w:rPr>
        <w:t>Street. They were driving through the largest city Jim had ever seen.</w:t>
      </w:r>
      <w:r w:rsidR="001D025A">
        <w:rPr>
          <w:rFonts w:ascii="Verdana" w:hAnsi="Verdana"/>
          <w:color w:val="000000"/>
          <w:sz w:val="20"/>
        </w:rPr>
        <w:t xml:space="preserve"> “</w:t>
      </w:r>
      <w:r w:rsidRPr="001D025A">
        <w:rPr>
          <w:rFonts w:ascii="Verdana" w:hAnsi="Verdana"/>
          <w:color w:val="000000"/>
          <w:sz w:val="20"/>
        </w:rPr>
        <w:t>It looks like something off the television,</w:t>
      </w:r>
      <w:r w:rsidR="001D025A">
        <w:rPr>
          <w:rFonts w:ascii="Verdana" w:hAnsi="Verdana"/>
          <w:color w:val="000000"/>
          <w:sz w:val="20"/>
        </w:rPr>
        <w:t xml:space="preserve">” </w:t>
      </w:r>
      <w:r w:rsidRPr="001D025A">
        <w:rPr>
          <w:rFonts w:ascii="Verdana" w:hAnsi="Verdana"/>
          <w:color w:val="000000"/>
          <w:sz w:val="20"/>
        </w:rPr>
        <w:t>he said.</w:t>
      </w:r>
    </w:p>
    <w:p w14:paraId="5A4A11B3" w14:textId="2213371D"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Well, yeah,</w:t>
      </w:r>
      <w:r>
        <w:rPr>
          <w:rFonts w:ascii="Verdana" w:hAnsi="Verdana"/>
          <w:color w:val="000000"/>
          <w:sz w:val="20"/>
        </w:rPr>
        <w:t xml:space="preserve">” </w:t>
      </w:r>
      <w:r w:rsidR="00A03A77" w:rsidRPr="001D025A">
        <w:rPr>
          <w:rFonts w:ascii="Verdana" w:hAnsi="Verdana"/>
          <w:color w:val="000000"/>
          <w:sz w:val="20"/>
        </w:rPr>
        <w:t>Nick said.</w:t>
      </w:r>
      <w:r>
        <w:rPr>
          <w:rFonts w:ascii="Verdana" w:hAnsi="Verdana"/>
          <w:color w:val="000000"/>
          <w:sz w:val="20"/>
        </w:rPr>
        <w:t xml:space="preserve"> “</w:t>
      </w:r>
      <w:r w:rsidR="00A03A77" w:rsidRPr="001D025A">
        <w:rPr>
          <w:rFonts w:ascii="Verdana" w:hAnsi="Verdana"/>
          <w:color w:val="000000"/>
          <w:sz w:val="20"/>
        </w:rPr>
        <w:t>Can you pull over up ahead there? I think that</w:t>
      </w:r>
      <w:r>
        <w:rPr>
          <w:rFonts w:ascii="Verdana" w:hAnsi="Verdana"/>
          <w:color w:val="000000"/>
          <w:sz w:val="20"/>
        </w:rPr>
        <w:t>’s</w:t>
      </w:r>
      <w:r w:rsidR="00A03A77" w:rsidRPr="001D025A">
        <w:rPr>
          <w:rFonts w:ascii="Verdana" w:hAnsi="Verdana"/>
          <w:color w:val="000000"/>
          <w:sz w:val="20"/>
        </w:rPr>
        <w:t xml:space="preserve"> the building.</w:t>
      </w:r>
      <w:r>
        <w:rPr>
          <w:rFonts w:ascii="Verdana" w:hAnsi="Verdana"/>
          <w:color w:val="000000"/>
          <w:sz w:val="20"/>
        </w:rPr>
        <w:t xml:space="preserve">” </w:t>
      </w:r>
      <w:r w:rsidR="00A03A77" w:rsidRPr="001D025A">
        <w:rPr>
          <w:rFonts w:ascii="Verdana" w:hAnsi="Verdana"/>
          <w:color w:val="000000"/>
          <w:sz w:val="20"/>
        </w:rPr>
        <w:t>He pointed.</w:t>
      </w:r>
    </w:p>
    <w:p w14:paraId="3397D3DE" w14:textId="73783B96"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managed to maneuver the Dodge over to the curb without causing a collision or encouraging much honking, and let Nick out. He fetched his pack from the back, then leaned back in and said,</w:t>
      </w:r>
      <w:r w:rsidR="001D025A">
        <w:rPr>
          <w:rFonts w:ascii="Verdana" w:hAnsi="Verdana"/>
          <w:color w:val="000000"/>
          <w:sz w:val="20"/>
        </w:rPr>
        <w:t xml:space="preserve"> “</w:t>
      </w:r>
      <w:r w:rsidRPr="001D025A">
        <w:rPr>
          <w:rFonts w:ascii="Verdana" w:hAnsi="Verdana"/>
          <w:color w:val="000000"/>
          <w:sz w:val="20"/>
        </w:rPr>
        <w:t>Thanks for the ride. You serious about findin</w:t>
      </w:r>
      <w:r w:rsidR="001D025A">
        <w:rPr>
          <w:rFonts w:ascii="Verdana" w:hAnsi="Verdana"/>
          <w:color w:val="000000"/>
          <w:sz w:val="20"/>
        </w:rPr>
        <w:t>’</w:t>
      </w:r>
      <w:r w:rsidRPr="001D025A">
        <w:rPr>
          <w:rFonts w:ascii="Verdana" w:hAnsi="Verdana"/>
          <w:color w:val="000000"/>
          <w:sz w:val="20"/>
        </w:rPr>
        <w:t xml:space="preserve"> a hospital?</w:t>
      </w:r>
      <w:r w:rsidR="001D025A">
        <w:rPr>
          <w:rFonts w:ascii="Verdana" w:hAnsi="Verdana"/>
          <w:color w:val="000000"/>
          <w:sz w:val="20"/>
        </w:rPr>
        <w:t>”</w:t>
      </w:r>
    </w:p>
    <w:p w14:paraId="57FFCD36"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Reckon I am.</w:t>
      </w:r>
      <w:r>
        <w:rPr>
          <w:rFonts w:ascii="Verdana" w:hAnsi="Verdana"/>
          <w:color w:val="000000"/>
          <w:sz w:val="20"/>
        </w:rPr>
        <w:t>”</w:t>
      </w:r>
    </w:p>
    <w:p w14:paraId="75E41751" w14:textId="6E27D613"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Well, if you go on up 14</w:t>
      </w:r>
      <w:r w:rsidR="00A03A77" w:rsidRPr="001D025A">
        <w:rPr>
          <w:rStyle w:val="06Text"/>
          <w:rFonts w:ascii="Verdana" w:hAnsi="Verdana"/>
          <w:color w:val="000000"/>
          <w:sz w:val="20"/>
        </w:rPr>
        <w:t>th</w:t>
      </w:r>
      <w:r w:rsidR="00A03A77" w:rsidRPr="001D025A">
        <w:rPr>
          <w:rStyle w:val="01Text"/>
          <w:rFonts w:ascii="Verdana" w:hAnsi="Verdana"/>
          <w:color w:val="000000"/>
          <w:sz w:val="20"/>
        </w:rPr>
        <w:t xml:space="preserve"> </w:t>
      </w:r>
      <w:r w:rsidR="00A03A77" w:rsidRPr="001D025A">
        <w:rPr>
          <w:rFonts w:ascii="Verdana" w:hAnsi="Verdana"/>
          <w:color w:val="000000"/>
          <w:sz w:val="20"/>
        </w:rPr>
        <w:t>across the Mall, then turn left on Pennsylvania Avenue up ahead, that</w:t>
      </w:r>
      <w:r>
        <w:rPr>
          <w:rFonts w:ascii="Verdana" w:hAnsi="Verdana"/>
          <w:color w:val="000000"/>
          <w:sz w:val="20"/>
        </w:rPr>
        <w:t>’ll</w:t>
      </w:r>
      <w:r w:rsidR="00A03A77" w:rsidRPr="001D025A">
        <w:rPr>
          <w:rFonts w:ascii="Verdana" w:hAnsi="Verdana"/>
          <w:color w:val="000000"/>
          <w:sz w:val="20"/>
        </w:rPr>
        <w:t xml:space="preserve"> take you into Georgetown, and maybe there</w:t>
      </w:r>
      <w:r>
        <w:rPr>
          <w:rFonts w:ascii="Verdana" w:hAnsi="Verdana"/>
          <w:color w:val="000000"/>
          <w:sz w:val="20"/>
        </w:rPr>
        <w:t>’ll</w:t>
      </w:r>
      <w:r w:rsidR="00A03A77" w:rsidRPr="001D025A">
        <w:rPr>
          <w:rFonts w:ascii="Verdana" w:hAnsi="Verdana"/>
          <w:color w:val="000000"/>
          <w:sz w:val="20"/>
        </w:rPr>
        <w:t xml:space="preserve"> be signs.</w:t>
      </w:r>
      <w:r>
        <w:rPr>
          <w:rFonts w:ascii="Verdana" w:hAnsi="Verdana"/>
          <w:color w:val="000000"/>
          <w:sz w:val="20"/>
        </w:rPr>
        <w:t>”</w:t>
      </w:r>
    </w:p>
    <w:p w14:paraId="3D96D23A" w14:textId="5939C4F8"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w:t>
      </w:r>
      <w:r>
        <w:rPr>
          <w:rFonts w:ascii="Verdana" w:hAnsi="Verdana"/>
          <w:color w:val="000000"/>
          <w:sz w:val="20"/>
        </w:rPr>
        <w:t>’ll</w:t>
      </w:r>
      <w:r w:rsidR="00A03A77" w:rsidRPr="001D025A">
        <w:rPr>
          <w:rFonts w:ascii="Verdana" w:hAnsi="Verdana"/>
          <w:color w:val="000000"/>
          <w:sz w:val="20"/>
        </w:rPr>
        <w:t xml:space="preserve"> give it a try, then. Good luck.</w:t>
      </w:r>
      <w:r>
        <w:rPr>
          <w:rFonts w:ascii="Verdana" w:hAnsi="Verdana"/>
          <w:color w:val="000000"/>
          <w:sz w:val="20"/>
        </w:rPr>
        <w:t xml:space="preserve">” </w:t>
      </w:r>
      <w:r w:rsidR="00A03A77" w:rsidRPr="001D025A">
        <w:rPr>
          <w:rFonts w:ascii="Verdana" w:hAnsi="Verdana"/>
          <w:color w:val="000000"/>
          <w:sz w:val="20"/>
        </w:rPr>
        <w:t>He waved, and pulled back into traffic.</w:t>
      </w:r>
    </w:p>
    <w:p w14:paraId="5E0BD4AF" w14:textId="27DD6D5A"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When he looked back on it later, Jim was amazed he managed to get anywhere in that city without getting the pick-up</w:t>
      </w:r>
      <w:r w:rsidR="001D025A">
        <w:rPr>
          <w:rFonts w:ascii="Verdana" w:hAnsi="Verdana"/>
          <w:color w:val="000000"/>
          <w:sz w:val="20"/>
        </w:rPr>
        <w:t>’s</w:t>
      </w:r>
      <w:r w:rsidRPr="001D025A">
        <w:rPr>
          <w:rFonts w:ascii="Verdana" w:hAnsi="Verdana"/>
          <w:color w:val="000000"/>
          <w:sz w:val="20"/>
        </w:rPr>
        <w:t xml:space="preserve"> fenders more banged up than they already were. There were more cars in every block than in all of Ballard, more on every street than he</w:t>
      </w:r>
      <w:r w:rsidR="001D025A">
        <w:rPr>
          <w:rFonts w:ascii="Verdana" w:hAnsi="Verdana"/>
          <w:color w:val="000000"/>
          <w:sz w:val="20"/>
        </w:rPr>
        <w:t>’d</w:t>
      </w:r>
      <w:r w:rsidRPr="001D025A">
        <w:rPr>
          <w:rFonts w:ascii="Verdana" w:hAnsi="Verdana"/>
          <w:color w:val="000000"/>
          <w:sz w:val="20"/>
        </w:rPr>
        <w:t xml:space="preserve"> seen in all his life, and about half of them were apparently being driven by crazies. Somehow, though, he got through it without hitting a thing.</w:t>
      </w:r>
    </w:p>
    <w:p w14:paraId="06EB20B5" w14:textId="55C78FE5"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thought maybe his own personal guardian angel might have a thing or two to do with it, but he never did see any such being. If there was an angel at work, it was doing its best to stay out of sight. God</w:t>
      </w:r>
      <w:r w:rsidR="001D025A">
        <w:rPr>
          <w:rFonts w:ascii="Verdana" w:hAnsi="Verdana"/>
          <w:color w:val="000000"/>
          <w:sz w:val="20"/>
        </w:rPr>
        <w:t>’s</w:t>
      </w:r>
      <w:r w:rsidRPr="001D025A">
        <w:rPr>
          <w:rFonts w:ascii="Verdana" w:hAnsi="Verdana"/>
          <w:color w:val="000000"/>
          <w:sz w:val="20"/>
        </w:rPr>
        <w:t xml:space="preserve"> handiwork was</w:t>
      </w:r>
      <w:r w:rsidR="001D025A">
        <w:rPr>
          <w:rFonts w:ascii="Verdana" w:hAnsi="Verdana"/>
          <w:color w:val="000000"/>
          <w:sz w:val="20"/>
        </w:rPr>
        <w:t>n’t</w:t>
      </w:r>
      <w:r w:rsidRPr="001D025A">
        <w:rPr>
          <w:rFonts w:ascii="Verdana" w:hAnsi="Verdana"/>
          <w:color w:val="000000"/>
          <w:sz w:val="20"/>
        </w:rPr>
        <w:t xml:space="preserve"> so obvious as that here. Man</w:t>
      </w:r>
      <w:r w:rsidR="001D025A">
        <w:rPr>
          <w:rFonts w:ascii="Verdana" w:hAnsi="Verdana"/>
          <w:color w:val="000000"/>
          <w:sz w:val="20"/>
        </w:rPr>
        <w:t>’s</w:t>
      </w:r>
      <w:r w:rsidRPr="001D025A">
        <w:rPr>
          <w:rFonts w:ascii="Verdana" w:hAnsi="Verdana"/>
          <w:color w:val="000000"/>
          <w:sz w:val="20"/>
        </w:rPr>
        <w:t xml:space="preserve"> creations were everywhere, but except for a few trees and the sky above, the hand of the Lord was less evident.</w:t>
      </w:r>
    </w:p>
    <w:p w14:paraId="05527F26"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But God had created Man in His image, and that image was everywhere. The streets were crowded with more people than Jim had ever seen. It was greatly distracting, and it took him more than an hour to find his way from one blue H sign to the next and finally to a hospital.</w:t>
      </w:r>
    </w:p>
    <w:p w14:paraId="48E47B8B" w14:textId="1E5D0A78"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was</w:t>
      </w:r>
      <w:r w:rsidR="001D025A">
        <w:rPr>
          <w:rFonts w:ascii="Verdana" w:hAnsi="Verdana"/>
          <w:color w:val="000000"/>
          <w:sz w:val="20"/>
        </w:rPr>
        <w:t>n’t</w:t>
      </w:r>
      <w:r w:rsidRPr="001D025A">
        <w:rPr>
          <w:rFonts w:ascii="Verdana" w:hAnsi="Verdana"/>
          <w:color w:val="000000"/>
          <w:sz w:val="20"/>
        </w:rPr>
        <w:t xml:space="preserve"> entirely sure whether this was the Georgetown University one that Nick had mentioned, or another, but it did</w:t>
      </w:r>
      <w:r w:rsidR="001D025A">
        <w:rPr>
          <w:rFonts w:ascii="Verdana" w:hAnsi="Verdana"/>
          <w:color w:val="000000"/>
          <w:sz w:val="20"/>
        </w:rPr>
        <w:t>n’t</w:t>
      </w:r>
      <w:r w:rsidRPr="001D025A">
        <w:rPr>
          <w:rFonts w:ascii="Verdana" w:hAnsi="Verdana"/>
          <w:color w:val="000000"/>
          <w:sz w:val="20"/>
        </w:rPr>
        <w:t xml:space="preserve"> much matter</w:t>
      </w:r>
      <w:r w:rsidR="00154FAE">
        <w:rPr>
          <w:rFonts w:ascii="Verdana" w:hAnsi="Verdana"/>
          <w:color w:val="000000"/>
          <w:sz w:val="20"/>
        </w:rPr>
        <w:t xml:space="preserve"> — </w:t>
      </w:r>
      <w:r w:rsidRPr="001D025A">
        <w:rPr>
          <w:rFonts w:ascii="Verdana" w:hAnsi="Verdana"/>
          <w:color w:val="000000"/>
          <w:sz w:val="20"/>
        </w:rPr>
        <w:t>it was a hospital. He found a place to park the Dodge and walked into the hospital lobby.</w:t>
      </w:r>
    </w:p>
    <w:p w14:paraId="006459D1" w14:textId="4A51EAC4"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There he stopped to look around, wondering where he might best go to have a chance of seeing the Angel of Death. No man knows the hour of his passing, as he</w:t>
      </w:r>
      <w:r w:rsidR="001D025A">
        <w:rPr>
          <w:rFonts w:ascii="Verdana" w:hAnsi="Verdana"/>
          <w:color w:val="000000"/>
          <w:sz w:val="20"/>
        </w:rPr>
        <w:t>’d</w:t>
      </w:r>
      <w:r w:rsidRPr="001D025A">
        <w:rPr>
          <w:rFonts w:ascii="Verdana" w:hAnsi="Verdana"/>
          <w:color w:val="000000"/>
          <w:sz w:val="20"/>
        </w:rPr>
        <w:t xml:space="preserve"> told Nick, but Jim was sure that in a big place like this, full of the sick and injured, someone must die pretty much every day, and it was just a matter of finding the right person and staying by him until the Angel came for him.</w:t>
      </w:r>
    </w:p>
    <w:p w14:paraId="24D663FF" w14:textId="50CE143A"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There was a directory on the wall near the elevators; Jim went to take a look. He thought the cancer ward might be a good place to start, but when he read the list he did</w:t>
      </w:r>
      <w:r w:rsidR="001D025A">
        <w:rPr>
          <w:rFonts w:ascii="Verdana" w:hAnsi="Verdana"/>
          <w:color w:val="000000"/>
          <w:sz w:val="20"/>
        </w:rPr>
        <w:t>n’t</w:t>
      </w:r>
      <w:r w:rsidRPr="001D025A">
        <w:rPr>
          <w:rFonts w:ascii="Verdana" w:hAnsi="Verdana"/>
          <w:color w:val="000000"/>
          <w:sz w:val="20"/>
        </w:rPr>
        <w:t xml:space="preserve"> see cancer; he saw any number of long names he did</w:t>
      </w:r>
      <w:r w:rsidR="001D025A">
        <w:rPr>
          <w:rFonts w:ascii="Verdana" w:hAnsi="Verdana"/>
          <w:color w:val="000000"/>
          <w:sz w:val="20"/>
        </w:rPr>
        <w:t>n’t</w:t>
      </w:r>
      <w:r w:rsidRPr="001D025A">
        <w:rPr>
          <w:rFonts w:ascii="Verdana" w:hAnsi="Verdana"/>
          <w:color w:val="000000"/>
          <w:sz w:val="20"/>
        </w:rPr>
        <w:t xml:space="preserve"> know, like endocrinology and oncology, and he guessed one of those must be a doctor</w:t>
      </w:r>
      <w:r w:rsidR="001D025A">
        <w:rPr>
          <w:rFonts w:ascii="Verdana" w:hAnsi="Verdana"/>
          <w:color w:val="000000"/>
          <w:sz w:val="20"/>
        </w:rPr>
        <w:t>’s</w:t>
      </w:r>
      <w:r w:rsidRPr="001D025A">
        <w:rPr>
          <w:rFonts w:ascii="Verdana" w:hAnsi="Verdana"/>
          <w:color w:val="000000"/>
          <w:sz w:val="20"/>
        </w:rPr>
        <w:t xml:space="preserve"> word for cancer, but he did</w:t>
      </w:r>
      <w:r w:rsidR="001D025A">
        <w:rPr>
          <w:rFonts w:ascii="Verdana" w:hAnsi="Verdana"/>
          <w:color w:val="000000"/>
          <w:sz w:val="20"/>
        </w:rPr>
        <w:t>n’t</w:t>
      </w:r>
      <w:r w:rsidRPr="001D025A">
        <w:rPr>
          <w:rFonts w:ascii="Verdana" w:hAnsi="Verdana"/>
          <w:color w:val="000000"/>
          <w:sz w:val="20"/>
        </w:rPr>
        <w:t xml:space="preserve"> know which.</w:t>
      </w:r>
    </w:p>
    <w:p w14:paraId="4FC6E289"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But there was an emergency room, and that was probably as good a place as any to look.</w:t>
      </w:r>
    </w:p>
    <w:p w14:paraId="1BED9323" w14:textId="281066CF"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almost expected someone to stop him and ask what he was doing there, or demand to see a visitor</w:t>
      </w:r>
      <w:r w:rsidR="001D025A">
        <w:rPr>
          <w:rFonts w:ascii="Verdana" w:hAnsi="Verdana"/>
          <w:color w:val="000000"/>
          <w:sz w:val="20"/>
        </w:rPr>
        <w:t>’s</w:t>
      </w:r>
      <w:r w:rsidRPr="001D025A">
        <w:rPr>
          <w:rFonts w:ascii="Verdana" w:hAnsi="Verdana"/>
          <w:color w:val="000000"/>
          <w:sz w:val="20"/>
        </w:rPr>
        <w:t xml:space="preserve"> badge, or some such a thing, but no one did; he walked down the corridor and through the sliding glass door into the emergency room and looked around.</w:t>
      </w:r>
    </w:p>
    <w:p w14:paraId="043278BD" w14:textId="03FC4A6B"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There were empty beds in darkened alcoves, and people in beds behind screens or curtains, and doctors and nurses dressed in white. It was quiet</w:t>
      </w:r>
      <w:r w:rsidR="00154FAE">
        <w:rPr>
          <w:rFonts w:ascii="Verdana" w:hAnsi="Verdana"/>
          <w:color w:val="000000"/>
          <w:sz w:val="20"/>
        </w:rPr>
        <w:t xml:space="preserve"> — </w:t>
      </w:r>
      <w:r w:rsidRPr="001D025A">
        <w:rPr>
          <w:rFonts w:ascii="Verdana" w:hAnsi="Verdana"/>
          <w:color w:val="000000"/>
          <w:sz w:val="20"/>
        </w:rPr>
        <w:t>not at all like the emergency rooms he had seen on TV, but of course those had been made-up stories about exciting times, not about ordinary days.</w:t>
      </w:r>
    </w:p>
    <w:p w14:paraId="1F4EA807" w14:textId="23FC3033"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lastRenderedPageBreak/>
        <w:t>He stood for awhile, trying to decide what he should do. He felt a bit like a vulture, standing there hoping someone would die; it did</w:t>
      </w:r>
      <w:r w:rsidR="001D025A">
        <w:rPr>
          <w:rFonts w:ascii="Verdana" w:hAnsi="Verdana"/>
          <w:color w:val="000000"/>
          <w:sz w:val="20"/>
        </w:rPr>
        <w:t>n’t</w:t>
      </w:r>
      <w:r w:rsidRPr="001D025A">
        <w:rPr>
          <w:rFonts w:ascii="Verdana" w:hAnsi="Verdana"/>
          <w:color w:val="000000"/>
          <w:sz w:val="20"/>
        </w:rPr>
        <w:t xml:space="preserve"> seem right.</w:t>
      </w:r>
    </w:p>
    <w:p w14:paraId="2790E551" w14:textId="399BE163"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But then, maybe he might see another sort of angel here. Guardian angels must be busy in a place like this. He found a chair in an open area and sat for a time, taking it in, listening to the murmur of the nurse</w:t>
      </w:r>
      <w:r w:rsidR="001D025A">
        <w:rPr>
          <w:rFonts w:ascii="Verdana" w:hAnsi="Verdana"/>
          <w:color w:val="000000"/>
          <w:sz w:val="20"/>
        </w:rPr>
        <w:t xml:space="preserve">s’ </w:t>
      </w:r>
      <w:r w:rsidRPr="001D025A">
        <w:rPr>
          <w:rFonts w:ascii="Verdana" w:hAnsi="Verdana"/>
          <w:color w:val="000000"/>
          <w:sz w:val="20"/>
        </w:rPr>
        <w:t>voices, and the louder words of the doctors, and the tapping of fingers on keyboards, and looking around, trying to understand what he was seeing.</w:t>
      </w:r>
    </w:p>
    <w:p w14:paraId="7CBA26EB"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No one troubled him; they were all busy with their own concerns and none of his.</w:t>
      </w:r>
    </w:p>
    <w:p w14:paraId="0C74050D" w14:textId="31364E79"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After a time</w:t>
      </w:r>
      <w:r w:rsidR="00154FAE">
        <w:rPr>
          <w:rFonts w:ascii="Verdana" w:hAnsi="Verdana"/>
          <w:color w:val="000000"/>
          <w:sz w:val="20"/>
        </w:rPr>
        <w:t xml:space="preserve"> — </w:t>
      </w:r>
      <w:r w:rsidRPr="001D025A">
        <w:rPr>
          <w:rFonts w:ascii="Verdana" w:hAnsi="Verdana"/>
          <w:color w:val="000000"/>
          <w:sz w:val="20"/>
        </w:rPr>
        <w:t>he was</w:t>
      </w:r>
      <w:r w:rsidR="001D025A">
        <w:rPr>
          <w:rFonts w:ascii="Verdana" w:hAnsi="Verdana"/>
          <w:color w:val="000000"/>
          <w:sz w:val="20"/>
        </w:rPr>
        <w:t>n’t</w:t>
      </w:r>
      <w:r w:rsidRPr="001D025A">
        <w:rPr>
          <w:rFonts w:ascii="Verdana" w:hAnsi="Verdana"/>
          <w:color w:val="000000"/>
          <w:sz w:val="20"/>
        </w:rPr>
        <w:t xml:space="preserve"> sure how long, but it might</w:t>
      </w:r>
      <w:r w:rsidR="001D025A">
        <w:rPr>
          <w:rFonts w:ascii="Verdana" w:hAnsi="Verdana"/>
          <w:color w:val="000000"/>
          <w:sz w:val="20"/>
        </w:rPr>
        <w:t xml:space="preserve">’ve </w:t>
      </w:r>
      <w:r w:rsidRPr="001D025A">
        <w:rPr>
          <w:rFonts w:ascii="Verdana" w:hAnsi="Verdana"/>
          <w:color w:val="000000"/>
          <w:sz w:val="20"/>
        </w:rPr>
        <w:t>been an hour</w:t>
      </w:r>
      <w:r w:rsidR="00154FAE">
        <w:rPr>
          <w:rFonts w:ascii="Verdana" w:hAnsi="Verdana"/>
          <w:color w:val="000000"/>
          <w:sz w:val="20"/>
        </w:rPr>
        <w:t xml:space="preserve"> — </w:t>
      </w:r>
      <w:r w:rsidRPr="001D025A">
        <w:rPr>
          <w:rFonts w:ascii="Verdana" w:hAnsi="Verdana"/>
          <w:color w:val="000000"/>
          <w:sz w:val="20"/>
        </w:rPr>
        <w:t>he grew restless. He had been sitting there waiting for something to happen, and it was</w:t>
      </w:r>
      <w:r w:rsidR="001D025A">
        <w:rPr>
          <w:rFonts w:ascii="Verdana" w:hAnsi="Verdana"/>
          <w:color w:val="000000"/>
          <w:sz w:val="20"/>
        </w:rPr>
        <w:t>n’t</w:t>
      </w:r>
      <w:r w:rsidRPr="001D025A">
        <w:rPr>
          <w:rFonts w:ascii="Verdana" w:hAnsi="Verdana"/>
          <w:color w:val="000000"/>
          <w:sz w:val="20"/>
        </w:rPr>
        <w:t xml:space="preserve"> any better than waiting back home in Ballard. He got back on his feet and began walking along, looking at each occupied bed, or at the screens and curtains, hoping for some sign of God</w:t>
      </w:r>
      <w:r w:rsidR="001D025A">
        <w:rPr>
          <w:rFonts w:ascii="Verdana" w:hAnsi="Verdana"/>
          <w:color w:val="000000"/>
          <w:sz w:val="20"/>
        </w:rPr>
        <w:t>’s</w:t>
      </w:r>
      <w:r w:rsidRPr="001D025A">
        <w:rPr>
          <w:rFonts w:ascii="Verdana" w:hAnsi="Verdana"/>
          <w:color w:val="000000"/>
          <w:sz w:val="20"/>
        </w:rPr>
        <w:t xml:space="preserve"> messengers.</w:t>
      </w:r>
    </w:p>
    <w:p w14:paraId="59F28AFA" w14:textId="78AED5E5"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As he did, a doctor hurried past, and then another, and he turned to see that they were gathering at the big glass door where a sign read</w:t>
      </w:r>
      <w:r w:rsidRPr="001D025A">
        <w:rPr>
          <w:rStyle w:val="01Text"/>
          <w:rFonts w:ascii="Verdana" w:hAnsi="Verdana"/>
          <w:color w:val="000000"/>
          <w:sz w:val="20"/>
        </w:rPr>
        <w:t xml:space="preserve"> </w:t>
      </w:r>
      <w:r w:rsidRPr="001D025A">
        <w:rPr>
          <w:rFonts w:ascii="Verdana" w:hAnsi="Verdana"/>
          <w:color w:val="000000"/>
          <w:sz w:val="20"/>
        </w:rPr>
        <w:t>Ambulance Entrance</w:t>
      </w:r>
      <w:r w:rsidR="00154FAE">
        <w:rPr>
          <w:rFonts w:ascii="Verdana" w:hAnsi="Verdana"/>
          <w:color w:val="000000"/>
          <w:sz w:val="20"/>
        </w:rPr>
        <w:t xml:space="preserve"> — </w:t>
      </w:r>
      <w:r w:rsidRPr="001D025A">
        <w:rPr>
          <w:rFonts w:ascii="Verdana" w:hAnsi="Verdana"/>
          <w:color w:val="000000"/>
          <w:sz w:val="20"/>
        </w:rPr>
        <w:t>stand clear.</w:t>
      </w:r>
    </w:p>
    <w:p w14:paraId="48EF01D3"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Then he heard a siren, and the roar of an engine, and the squeal of tires, as the door slid open, and a big boxy red ambulance was pulling up, the doctors hurrying out to meet it. Men in heavy coats swung open the rear doors and began hauling out stretchers. Jim stared, his heart in his throat, as three stretchers were unloaded, their wheels unfolded, and then they were rolling into the emergency room, and a nurse was suddenly at his elbow asking,</w:t>
      </w:r>
      <w:r w:rsidR="001D025A">
        <w:rPr>
          <w:rFonts w:ascii="Verdana" w:hAnsi="Verdana"/>
          <w:color w:val="000000"/>
          <w:sz w:val="20"/>
        </w:rPr>
        <w:t xml:space="preserve"> “</w:t>
      </w:r>
      <w:r w:rsidRPr="001D025A">
        <w:rPr>
          <w:rFonts w:ascii="Verdana" w:hAnsi="Verdana"/>
          <w:color w:val="000000"/>
          <w:sz w:val="20"/>
        </w:rPr>
        <w:t>Can I help you find someone, sir?</w:t>
      </w:r>
      <w:r w:rsidR="001D025A">
        <w:rPr>
          <w:rFonts w:ascii="Verdana" w:hAnsi="Verdana"/>
          <w:color w:val="000000"/>
          <w:sz w:val="20"/>
        </w:rPr>
        <w:t>”</w:t>
      </w:r>
    </w:p>
    <w:p w14:paraId="0987BF71"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w:t>
      </w:r>
      <w:r>
        <w:rPr>
          <w:rFonts w:ascii="Verdana" w:hAnsi="Verdana"/>
          <w:color w:val="000000"/>
          <w:sz w:val="20"/>
        </w:rPr>
        <w:t xml:space="preserve">” </w:t>
      </w:r>
      <w:r w:rsidR="00A03A77" w:rsidRPr="001D025A">
        <w:rPr>
          <w:rFonts w:ascii="Verdana" w:hAnsi="Verdana"/>
          <w:color w:val="000000"/>
          <w:sz w:val="20"/>
        </w:rPr>
        <w:t>Jim said, keeping his gaze fixed on the stretchers.</w:t>
      </w:r>
      <w:r>
        <w:rPr>
          <w:rFonts w:ascii="Verdana" w:hAnsi="Verdana"/>
          <w:color w:val="000000"/>
          <w:sz w:val="20"/>
        </w:rPr>
        <w:t xml:space="preserve"> “</w:t>
      </w:r>
      <w:r w:rsidR="00A03A77" w:rsidRPr="001D025A">
        <w:rPr>
          <w:rFonts w:ascii="Verdana" w:hAnsi="Verdana"/>
          <w:color w:val="000000"/>
          <w:sz w:val="20"/>
        </w:rPr>
        <w:t>I was... I was on my way out and I saw...</w:t>
      </w:r>
      <w:r>
        <w:rPr>
          <w:rFonts w:ascii="Verdana" w:hAnsi="Verdana"/>
          <w:color w:val="000000"/>
          <w:sz w:val="20"/>
        </w:rPr>
        <w:t>”</w:t>
      </w:r>
    </w:p>
    <w:p w14:paraId="0EC51D21" w14:textId="166129AA"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Do</w:t>
      </w:r>
      <w:r>
        <w:rPr>
          <w:rFonts w:ascii="Verdana" w:hAnsi="Verdana"/>
          <w:color w:val="000000"/>
          <w:sz w:val="20"/>
        </w:rPr>
        <w:t>n’t</w:t>
      </w:r>
      <w:r w:rsidR="00A03A77" w:rsidRPr="001D025A">
        <w:rPr>
          <w:rFonts w:ascii="Verdana" w:hAnsi="Verdana"/>
          <w:color w:val="000000"/>
          <w:sz w:val="20"/>
        </w:rPr>
        <w:t xml:space="preserve"> get in anyone</w:t>
      </w:r>
      <w:r>
        <w:rPr>
          <w:rFonts w:ascii="Verdana" w:hAnsi="Verdana"/>
          <w:color w:val="000000"/>
          <w:sz w:val="20"/>
        </w:rPr>
        <w:t>’s</w:t>
      </w:r>
      <w:r w:rsidR="00A03A77" w:rsidRPr="001D025A">
        <w:rPr>
          <w:rFonts w:ascii="Verdana" w:hAnsi="Verdana"/>
          <w:color w:val="000000"/>
          <w:sz w:val="20"/>
        </w:rPr>
        <w:t xml:space="preserve"> way,</w:t>
      </w:r>
      <w:r>
        <w:rPr>
          <w:rFonts w:ascii="Verdana" w:hAnsi="Verdana"/>
          <w:color w:val="000000"/>
          <w:sz w:val="20"/>
        </w:rPr>
        <w:t xml:space="preserve">” </w:t>
      </w:r>
      <w:r w:rsidR="00A03A77" w:rsidRPr="001D025A">
        <w:rPr>
          <w:rFonts w:ascii="Verdana" w:hAnsi="Verdana"/>
          <w:color w:val="000000"/>
          <w:sz w:val="20"/>
        </w:rPr>
        <w:t>the nurse said. Then she was hurrying toward the stretchers herself.</w:t>
      </w:r>
    </w:p>
    <w:p w14:paraId="3AFB3DC0"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Two of the stretchers had been rolled away already, but the third was still by the door, with people clustered around it and doctors bent over, and then it was there, above the stretcher. Jim saw it, and he knew instantly what he was seeing.</w:t>
      </w:r>
    </w:p>
    <w:p w14:paraId="537CC285"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 Angel of Death.</w:t>
      </w:r>
    </w:p>
    <w:p w14:paraId="743F4500"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It was a darkness and emptiness that filled the room without being in it at all. It had no shape but it had great black colorless wings and blind, all-seeing eyes. For an instant Jim saw it, saw the utter all-consuming nothingness of it, like an endless hole in the universe, there above the body.</w:t>
      </w:r>
    </w:p>
    <w:p w14:paraId="3A47054A"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And beyond it,</w:t>
      </w:r>
      <w:r w:rsidRPr="001D025A">
        <w:rPr>
          <w:rStyle w:val="01Text"/>
          <w:rFonts w:ascii="Verdana" w:hAnsi="Verdana"/>
          <w:color w:val="000000"/>
          <w:sz w:val="20"/>
        </w:rPr>
        <w:t xml:space="preserve"> </w:t>
      </w:r>
      <w:r w:rsidRPr="001D025A">
        <w:rPr>
          <w:rStyle w:val="00Text"/>
          <w:rFonts w:ascii="Verdana" w:hAnsi="Verdana"/>
          <w:color w:val="000000"/>
          <w:sz w:val="20"/>
        </w:rPr>
        <w:t>through</w:t>
      </w:r>
      <w:r w:rsidRPr="001D025A">
        <w:rPr>
          <w:rStyle w:val="01Text"/>
          <w:rFonts w:ascii="Verdana" w:hAnsi="Verdana"/>
          <w:color w:val="000000"/>
          <w:sz w:val="20"/>
        </w:rPr>
        <w:t xml:space="preserve"> </w:t>
      </w:r>
      <w:r w:rsidRPr="001D025A">
        <w:rPr>
          <w:rFonts w:ascii="Verdana" w:hAnsi="Verdana"/>
          <w:color w:val="000000"/>
          <w:sz w:val="20"/>
        </w:rPr>
        <w:t>it, so briefly that Jim could not be sure he really saw anything at all, was something that might have been a light, or might have been nothing at all.</w:t>
      </w:r>
    </w:p>
    <w:p w14:paraId="51A2BE20"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Then it was gone, and the doctors were stepping away from the body, and someone was swearing repetitiously, saying the same two words over and over, and Jim felt tears on his cheeks.</w:t>
      </w:r>
    </w:p>
    <w:p w14:paraId="6B64AE16"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stared at the place where the angel had been.</w:t>
      </w:r>
    </w:p>
    <w:p w14:paraId="10776161" w14:textId="0A8BD2CE"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It had been so</w:t>
      </w:r>
      <w:r w:rsidRPr="001D025A">
        <w:rPr>
          <w:rStyle w:val="01Text"/>
          <w:rFonts w:ascii="Verdana" w:hAnsi="Verdana"/>
          <w:color w:val="000000"/>
          <w:sz w:val="20"/>
        </w:rPr>
        <w:t xml:space="preserve"> </w:t>
      </w:r>
      <w:r w:rsidRPr="001D025A">
        <w:rPr>
          <w:rStyle w:val="00Text"/>
          <w:rFonts w:ascii="Verdana" w:hAnsi="Verdana"/>
          <w:color w:val="000000"/>
          <w:sz w:val="20"/>
        </w:rPr>
        <w:t>quick</w:t>
      </w:r>
      <w:r w:rsidRPr="001D025A">
        <w:rPr>
          <w:rFonts w:ascii="Verdana" w:hAnsi="Verdana"/>
          <w:color w:val="000000"/>
          <w:sz w:val="20"/>
        </w:rPr>
        <w:t>. He had</w:t>
      </w:r>
      <w:r w:rsidR="001D025A">
        <w:rPr>
          <w:rFonts w:ascii="Verdana" w:hAnsi="Verdana"/>
          <w:color w:val="000000"/>
          <w:sz w:val="20"/>
        </w:rPr>
        <w:t>n’t</w:t>
      </w:r>
      <w:r w:rsidRPr="001D025A">
        <w:rPr>
          <w:rFonts w:ascii="Verdana" w:hAnsi="Verdana"/>
          <w:color w:val="000000"/>
          <w:sz w:val="20"/>
        </w:rPr>
        <w:t xml:space="preserve"> had anything like a good look at it.</w:t>
      </w:r>
    </w:p>
    <w:p w14:paraId="4EDF828E" w14:textId="20AA236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had seen an angel, right enough, but he had</w:t>
      </w:r>
      <w:r w:rsidR="001D025A">
        <w:rPr>
          <w:rFonts w:ascii="Verdana" w:hAnsi="Verdana"/>
          <w:color w:val="000000"/>
          <w:sz w:val="20"/>
        </w:rPr>
        <w:t>n’t</w:t>
      </w:r>
      <w:r w:rsidRPr="001D025A">
        <w:rPr>
          <w:rFonts w:ascii="Verdana" w:hAnsi="Verdana"/>
          <w:color w:val="000000"/>
          <w:sz w:val="20"/>
        </w:rPr>
        <w:t xml:space="preserve"> seen</w:t>
      </w:r>
      <w:r w:rsidRPr="001D025A">
        <w:rPr>
          <w:rStyle w:val="01Text"/>
          <w:rFonts w:ascii="Verdana" w:hAnsi="Verdana"/>
          <w:color w:val="000000"/>
          <w:sz w:val="20"/>
        </w:rPr>
        <w:t xml:space="preserve"> </w:t>
      </w:r>
      <w:r w:rsidRPr="001D025A">
        <w:rPr>
          <w:rStyle w:val="00Text"/>
          <w:rFonts w:ascii="Verdana" w:hAnsi="Verdana"/>
          <w:color w:val="000000"/>
          <w:sz w:val="20"/>
        </w:rPr>
        <w:t>enough</w:t>
      </w:r>
      <w:r w:rsidRPr="001D025A">
        <w:rPr>
          <w:rStyle w:val="01Text"/>
          <w:rFonts w:ascii="Verdana" w:hAnsi="Verdana"/>
          <w:color w:val="000000"/>
          <w:sz w:val="20"/>
        </w:rPr>
        <w:t xml:space="preserve"> </w:t>
      </w:r>
      <w:r w:rsidRPr="001D025A">
        <w:rPr>
          <w:rFonts w:ascii="Verdana" w:hAnsi="Verdana"/>
          <w:color w:val="000000"/>
          <w:sz w:val="20"/>
        </w:rPr>
        <w:t>of it. He wanted a good hard look at it.</w:t>
      </w:r>
    </w:p>
    <w:p w14:paraId="6FA063E4"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 stretcher with the corpse on it was rolled away, out of his sight somewhere, and the doctors were gone with it, and Jim stood staring at the big glass door. It had closed again, and the big red ambulance had driven away, without sirens or lights.</w:t>
      </w:r>
    </w:p>
    <w:p w14:paraId="1EF7DDC0"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reached up and dabbed at his eyes, blinking away the tears.</w:t>
      </w:r>
    </w:p>
    <w:p w14:paraId="3092F0FC" w14:textId="6CB243A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Did you see what you came for?</w:t>
      </w:r>
      <w:r>
        <w:rPr>
          <w:rFonts w:ascii="Verdana" w:hAnsi="Verdana"/>
          <w:color w:val="000000"/>
          <w:sz w:val="20"/>
        </w:rPr>
        <w:t xml:space="preserve">” </w:t>
      </w:r>
      <w:r w:rsidR="00A03A77" w:rsidRPr="001D025A">
        <w:rPr>
          <w:rFonts w:ascii="Verdana" w:hAnsi="Verdana"/>
          <w:color w:val="000000"/>
          <w:sz w:val="20"/>
        </w:rPr>
        <w:t>a voice asked, a familiar voice, and Jim turned to see Nick Lichtman standing there behind him.</w:t>
      </w:r>
    </w:p>
    <w:p w14:paraId="103835D4" w14:textId="1009285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Reckon I did,</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What brings</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you</w:t>
      </w:r>
      <w:r w:rsidR="00A03A77" w:rsidRPr="001D025A">
        <w:rPr>
          <w:rStyle w:val="01Text"/>
          <w:rFonts w:ascii="Verdana" w:hAnsi="Verdana"/>
          <w:color w:val="000000"/>
          <w:sz w:val="20"/>
        </w:rPr>
        <w:t xml:space="preserve"> </w:t>
      </w:r>
      <w:r w:rsidR="00A03A77" w:rsidRPr="001D025A">
        <w:rPr>
          <w:rFonts w:ascii="Verdana" w:hAnsi="Verdana"/>
          <w:color w:val="000000"/>
          <w:sz w:val="20"/>
        </w:rPr>
        <w:t>here? Wa</w:t>
      </w:r>
      <w:r>
        <w:rPr>
          <w:rFonts w:ascii="Verdana" w:hAnsi="Verdana"/>
          <w:color w:val="000000"/>
          <w:sz w:val="20"/>
        </w:rPr>
        <w:t>’n’t</w:t>
      </w:r>
      <w:r w:rsidR="00A03A77" w:rsidRPr="001D025A">
        <w:rPr>
          <w:rFonts w:ascii="Verdana" w:hAnsi="Verdana"/>
          <w:color w:val="000000"/>
          <w:sz w:val="20"/>
        </w:rPr>
        <w:t xml:space="preserve"> you getting interviewed?</w:t>
      </w:r>
      <w:r>
        <w:rPr>
          <w:rFonts w:ascii="Verdana" w:hAnsi="Verdana"/>
          <w:color w:val="000000"/>
          <w:sz w:val="20"/>
        </w:rPr>
        <w:t>”</w:t>
      </w:r>
    </w:p>
    <w:p w14:paraId="5CDAEB9B" w14:textId="7720F93B"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got interviewed,</w:t>
      </w:r>
      <w:r>
        <w:rPr>
          <w:rFonts w:ascii="Verdana" w:hAnsi="Verdana"/>
          <w:color w:val="000000"/>
          <w:sz w:val="20"/>
        </w:rPr>
        <w:t xml:space="preserve">” </w:t>
      </w:r>
      <w:r w:rsidR="00A03A77" w:rsidRPr="001D025A">
        <w:rPr>
          <w:rFonts w:ascii="Verdana" w:hAnsi="Verdana"/>
          <w:color w:val="000000"/>
          <w:sz w:val="20"/>
        </w:rPr>
        <w:t>Nick said.</w:t>
      </w:r>
      <w:r>
        <w:rPr>
          <w:rFonts w:ascii="Verdana" w:hAnsi="Verdana"/>
          <w:color w:val="000000"/>
          <w:sz w:val="20"/>
        </w:rPr>
        <w:t xml:space="preserve"> “</w:t>
      </w:r>
      <w:r w:rsidR="00A03A77" w:rsidRPr="001D025A">
        <w:rPr>
          <w:rFonts w:ascii="Verdana" w:hAnsi="Verdana"/>
          <w:color w:val="000000"/>
          <w:sz w:val="20"/>
        </w:rPr>
        <w:t>They said to come back tomorrow, ten a.m., for a follow-up, which is promisin</w:t>
      </w:r>
      <w:r>
        <w:rPr>
          <w:rFonts w:ascii="Verdana" w:hAnsi="Verdana"/>
          <w:color w:val="000000"/>
          <w:sz w:val="20"/>
        </w:rPr>
        <w:t>’</w:t>
      </w:r>
      <w:r w:rsidR="00A03A77" w:rsidRPr="001D025A">
        <w:rPr>
          <w:rFonts w:ascii="Verdana" w:hAnsi="Verdana"/>
          <w:color w:val="000000"/>
          <w:sz w:val="20"/>
        </w:rPr>
        <w:t>, but it left me a bit at loose ends for the rest of today, y</w:t>
      </w:r>
      <w:r>
        <w:rPr>
          <w:rFonts w:ascii="Verdana" w:hAnsi="Verdana"/>
          <w:color w:val="000000"/>
          <w:sz w:val="20"/>
        </w:rPr>
        <w:t>’</w:t>
      </w:r>
      <w:r w:rsidR="00A03A77" w:rsidRPr="001D025A">
        <w:rPr>
          <w:rFonts w:ascii="Verdana" w:hAnsi="Verdana"/>
          <w:color w:val="000000"/>
          <w:sz w:val="20"/>
        </w:rPr>
        <w:t>know? So I thought I</w:t>
      </w:r>
      <w:r>
        <w:rPr>
          <w:rFonts w:ascii="Verdana" w:hAnsi="Verdana"/>
          <w:color w:val="000000"/>
          <w:sz w:val="20"/>
        </w:rPr>
        <w:t>’d</w:t>
      </w:r>
      <w:r w:rsidR="00A03A77" w:rsidRPr="001D025A">
        <w:rPr>
          <w:rFonts w:ascii="Verdana" w:hAnsi="Verdana"/>
          <w:color w:val="000000"/>
          <w:sz w:val="20"/>
        </w:rPr>
        <w:t xml:space="preserve"> come see if you found the place and got what you were after.</w:t>
      </w:r>
      <w:r>
        <w:rPr>
          <w:rFonts w:ascii="Verdana" w:hAnsi="Verdana"/>
          <w:color w:val="000000"/>
          <w:sz w:val="20"/>
        </w:rPr>
        <w:t>”</w:t>
      </w:r>
    </w:p>
    <w:p w14:paraId="481ED5EB" w14:textId="5775CA33"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found it,</w:t>
      </w:r>
      <w:r>
        <w:rPr>
          <w:rFonts w:ascii="Verdana" w:hAnsi="Verdana"/>
          <w:color w:val="000000"/>
          <w:sz w:val="20"/>
        </w:rPr>
        <w:t xml:space="preserve">” </w:t>
      </w:r>
      <w:r w:rsidR="00A03A77" w:rsidRPr="001D025A">
        <w:rPr>
          <w:rFonts w:ascii="Verdana" w:hAnsi="Verdana"/>
          <w:color w:val="000000"/>
          <w:sz w:val="20"/>
        </w:rPr>
        <w:t>Jim said.</w:t>
      </w:r>
    </w:p>
    <w:p w14:paraId="2EB82848"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Did you see your angel?</w:t>
      </w:r>
      <w:r>
        <w:rPr>
          <w:rFonts w:ascii="Verdana" w:hAnsi="Verdana"/>
          <w:color w:val="000000"/>
          <w:sz w:val="20"/>
        </w:rPr>
        <w:t>”</w:t>
      </w:r>
    </w:p>
    <w:p w14:paraId="6C497EC9"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saw it.</w:t>
      </w:r>
      <w:r>
        <w:rPr>
          <w:rFonts w:ascii="Verdana" w:hAnsi="Verdana"/>
          <w:color w:val="000000"/>
          <w:sz w:val="20"/>
        </w:rPr>
        <w:t>”</w:t>
      </w:r>
    </w:p>
    <w:p w14:paraId="2A7DE898"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blinked.</w:t>
      </w:r>
      <w:r w:rsidR="001D025A">
        <w:rPr>
          <w:rFonts w:ascii="Verdana" w:hAnsi="Verdana"/>
          <w:color w:val="000000"/>
          <w:sz w:val="20"/>
        </w:rPr>
        <w:t xml:space="preserve"> “</w:t>
      </w:r>
      <w:r w:rsidRPr="001D025A">
        <w:rPr>
          <w:rFonts w:ascii="Verdana" w:hAnsi="Verdana"/>
          <w:color w:val="000000"/>
          <w:sz w:val="20"/>
        </w:rPr>
        <w:t>Did you really?</w:t>
      </w:r>
      <w:r w:rsidR="001D025A">
        <w:rPr>
          <w:rFonts w:ascii="Verdana" w:hAnsi="Verdana"/>
          <w:color w:val="000000"/>
          <w:sz w:val="20"/>
        </w:rPr>
        <w:t>”</w:t>
      </w:r>
    </w:p>
    <w:p w14:paraId="4798AFE6" w14:textId="5A91E7FE"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saw it,</w:t>
      </w:r>
      <w:r>
        <w:rPr>
          <w:rFonts w:ascii="Verdana" w:hAnsi="Verdana"/>
          <w:color w:val="000000"/>
          <w:sz w:val="20"/>
        </w:rPr>
        <w:t xml:space="preserve">” </w:t>
      </w:r>
      <w:r w:rsidR="00A03A77" w:rsidRPr="001D025A">
        <w:rPr>
          <w:rFonts w:ascii="Verdana" w:hAnsi="Verdana"/>
          <w:color w:val="000000"/>
          <w:sz w:val="20"/>
        </w:rPr>
        <w:t>Jim repeated, remembering that vast dark emptiness, and the tantalizing hint of something more, something</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beyond</w:t>
      </w:r>
      <w:r w:rsidR="00A03A77" w:rsidRPr="001D025A">
        <w:rPr>
          <w:rFonts w:ascii="Verdana" w:hAnsi="Verdana"/>
          <w:color w:val="000000"/>
          <w:sz w:val="20"/>
        </w:rPr>
        <w:t>.</w:t>
      </w:r>
    </w:p>
    <w:p w14:paraId="2A1DD538"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lastRenderedPageBreak/>
        <w:t>Nick stared at him.</w:t>
      </w:r>
      <w:r w:rsidR="001D025A">
        <w:rPr>
          <w:rFonts w:ascii="Verdana" w:hAnsi="Verdana"/>
          <w:color w:val="000000"/>
          <w:sz w:val="20"/>
        </w:rPr>
        <w:t xml:space="preserve"> “</w:t>
      </w:r>
      <w:r w:rsidRPr="001D025A">
        <w:rPr>
          <w:rFonts w:ascii="Verdana" w:hAnsi="Verdana"/>
          <w:color w:val="000000"/>
          <w:sz w:val="20"/>
        </w:rPr>
        <w:t>I will be damned,</w:t>
      </w:r>
      <w:r w:rsidR="001D025A">
        <w:rPr>
          <w:rFonts w:ascii="Verdana" w:hAnsi="Verdana"/>
          <w:color w:val="000000"/>
          <w:sz w:val="20"/>
        </w:rPr>
        <w:t xml:space="preserve">” </w:t>
      </w:r>
      <w:r w:rsidRPr="001D025A">
        <w:rPr>
          <w:rFonts w:ascii="Verdana" w:hAnsi="Verdana"/>
          <w:color w:val="000000"/>
          <w:sz w:val="20"/>
        </w:rPr>
        <w:t>he said.</w:t>
      </w:r>
      <w:r w:rsidR="001D025A">
        <w:rPr>
          <w:rFonts w:ascii="Verdana" w:hAnsi="Verdana"/>
          <w:color w:val="000000"/>
          <w:sz w:val="20"/>
        </w:rPr>
        <w:t xml:space="preserve"> “</w:t>
      </w:r>
      <w:r w:rsidRPr="001D025A">
        <w:rPr>
          <w:rFonts w:ascii="Verdana" w:hAnsi="Verdana"/>
          <w:color w:val="000000"/>
          <w:sz w:val="20"/>
        </w:rPr>
        <w:t>What did it look like?</w:t>
      </w:r>
      <w:r w:rsidR="001D025A">
        <w:rPr>
          <w:rFonts w:ascii="Verdana" w:hAnsi="Verdana"/>
          <w:color w:val="000000"/>
          <w:sz w:val="20"/>
        </w:rPr>
        <w:t>”</w:t>
      </w:r>
    </w:p>
    <w:p w14:paraId="1748B251" w14:textId="54A61E5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Ca</w:t>
      </w:r>
      <w:r>
        <w:rPr>
          <w:rFonts w:ascii="Verdana" w:hAnsi="Verdana"/>
          <w:color w:val="000000"/>
          <w:sz w:val="20"/>
        </w:rPr>
        <w:t>n’t</w:t>
      </w:r>
      <w:r w:rsidR="00A03A77" w:rsidRPr="001D025A">
        <w:rPr>
          <w:rFonts w:ascii="Verdana" w:hAnsi="Verdana"/>
          <w:color w:val="000000"/>
          <w:sz w:val="20"/>
        </w:rPr>
        <w:t xml:space="preserve"> rightly say. Big. Dark. Empty.</w:t>
      </w:r>
      <w:r>
        <w:rPr>
          <w:rFonts w:ascii="Verdana" w:hAnsi="Verdana"/>
          <w:color w:val="000000"/>
          <w:sz w:val="20"/>
        </w:rPr>
        <w:t>”</w:t>
      </w:r>
    </w:p>
    <w:p w14:paraId="6468903C" w14:textId="4BB05F36"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That does</w:t>
      </w:r>
      <w:r>
        <w:rPr>
          <w:rFonts w:ascii="Verdana" w:hAnsi="Verdana"/>
          <w:color w:val="000000"/>
          <w:sz w:val="20"/>
        </w:rPr>
        <w:t>n’t</w:t>
      </w:r>
      <w:r w:rsidR="00A03A77" w:rsidRPr="001D025A">
        <w:rPr>
          <w:rFonts w:ascii="Verdana" w:hAnsi="Verdana"/>
          <w:color w:val="000000"/>
          <w:sz w:val="20"/>
        </w:rPr>
        <w:t xml:space="preserve"> sound real attractive.</w:t>
      </w:r>
      <w:r>
        <w:rPr>
          <w:rFonts w:ascii="Verdana" w:hAnsi="Verdana"/>
          <w:color w:val="000000"/>
          <w:sz w:val="20"/>
        </w:rPr>
        <w:t>”</w:t>
      </w:r>
    </w:p>
    <w:p w14:paraId="535E6766" w14:textId="1D484614"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looked at Nick the way he</w:t>
      </w:r>
      <w:r w:rsidR="001D025A">
        <w:rPr>
          <w:rFonts w:ascii="Verdana" w:hAnsi="Verdana"/>
          <w:color w:val="000000"/>
          <w:sz w:val="20"/>
        </w:rPr>
        <w:t>’d</w:t>
      </w:r>
      <w:r w:rsidRPr="001D025A">
        <w:rPr>
          <w:rFonts w:ascii="Verdana" w:hAnsi="Verdana"/>
          <w:color w:val="000000"/>
          <w:sz w:val="20"/>
        </w:rPr>
        <w:t xml:space="preserve"> look at a hound that would</w:t>
      </w:r>
      <w:r w:rsidR="001D025A">
        <w:rPr>
          <w:rFonts w:ascii="Verdana" w:hAnsi="Verdana"/>
          <w:color w:val="000000"/>
          <w:sz w:val="20"/>
        </w:rPr>
        <w:t>n’t</w:t>
      </w:r>
      <w:r w:rsidRPr="001D025A">
        <w:rPr>
          <w:rFonts w:ascii="Verdana" w:hAnsi="Verdana"/>
          <w:color w:val="000000"/>
          <w:sz w:val="20"/>
        </w:rPr>
        <w:t xml:space="preserve"> back down when called off.</w:t>
      </w:r>
      <w:r w:rsidR="001D025A">
        <w:rPr>
          <w:rFonts w:ascii="Verdana" w:hAnsi="Verdana"/>
          <w:color w:val="000000"/>
          <w:sz w:val="20"/>
        </w:rPr>
        <w:t xml:space="preserve"> “</w:t>
      </w:r>
      <w:r w:rsidRPr="001D025A">
        <w:rPr>
          <w:rFonts w:ascii="Verdana" w:hAnsi="Verdana"/>
          <w:color w:val="000000"/>
          <w:sz w:val="20"/>
        </w:rPr>
        <w:t>I would</w:t>
      </w:r>
      <w:r w:rsidR="001D025A">
        <w:rPr>
          <w:rFonts w:ascii="Verdana" w:hAnsi="Verdana"/>
          <w:color w:val="000000"/>
          <w:sz w:val="20"/>
        </w:rPr>
        <w:t>n’t</w:t>
      </w:r>
      <w:r w:rsidRPr="001D025A">
        <w:rPr>
          <w:rFonts w:ascii="Verdana" w:hAnsi="Verdana"/>
          <w:color w:val="000000"/>
          <w:sz w:val="20"/>
        </w:rPr>
        <w:t xml:space="preserve"> think the Angel of</w:t>
      </w:r>
      <w:r w:rsidRPr="001D025A">
        <w:rPr>
          <w:rStyle w:val="01Text"/>
          <w:rFonts w:ascii="Verdana" w:hAnsi="Verdana"/>
          <w:color w:val="000000"/>
          <w:sz w:val="20"/>
        </w:rPr>
        <w:t xml:space="preserve"> </w:t>
      </w:r>
      <w:r w:rsidRPr="001D025A">
        <w:rPr>
          <w:rStyle w:val="00Text"/>
          <w:rFonts w:ascii="Verdana" w:hAnsi="Verdana"/>
          <w:color w:val="000000"/>
          <w:sz w:val="20"/>
        </w:rPr>
        <w:t>Death</w:t>
      </w:r>
      <w:r w:rsidRPr="001D025A">
        <w:rPr>
          <w:rStyle w:val="01Text"/>
          <w:rFonts w:ascii="Verdana" w:hAnsi="Verdana"/>
          <w:color w:val="000000"/>
          <w:sz w:val="20"/>
        </w:rPr>
        <w:t xml:space="preserve"> </w:t>
      </w:r>
      <w:r w:rsidRPr="001D025A">
        <w:rPr>
          <w:rFonts w:ascii="Verdana" w:hAnsi="Verdana"/>
          <w:color w:val="000000"/>
          <w:sz w:val="20"/>
        </w:rPr>
        <w:t>ought to be real pretty,</w:t>
      </w:r>
      <w:r w:rsidR="001D025A">
        <w:rPr>
          <w:rFonts w:ascii="Verdana" w:hAnsi="Verdana"/>
          <w:color w:val="000000"/>
          <w:sz w:val="20"/>
        </w:rPr>
        <w:t xml:space="preserve">” </w:t>
      </w:r>
      <w:r w:rsidRPr="001D025A">
        <w:rPr>
          <w:rFonts w:ascii="Verdana" w:hAnsi="Verdana"/>
          <w:color w:val="000000"/>
          <w:sz w:val="20"/>
        </w:rPr>
        <w:t>he said.</w:t>
      </w:r>
    </w:p>
    <w:p w14:paraId="67B1898C" w14:textId="3FCD4A8A"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But even as he said it, he knew he was wrong. The angel had been beautiful in its utter desolation, in its purity and simplicity. There were no complications to it, no uncertainties</w:t>
      </w:r>
      <w:r w:rsidR="00154FAE">
        <w:rPr>
          <w:rFonts w:ascii="Verdana" w:hAnsi="Verdana"/>
          <w:color w:val="000000"/>
          <w:sz w:val="20"/>
        </w:rPr>
        <w:t xml:space="preserve"> — </w:t>
      </w:r>
      <w:r w:rsidRPr="001D025A">
        <w:rPr>
          <w:rFonts w:ascii="Verdana" w:hAnsi="Verdana"/>
          <w:color w:val="000000"/>
          <w:sz w:val="20"/>
        </w:rPr>
        <w:t>it was exactly and entirely what it was, no more and no less, without doubts or reservations. Jim remembered his mother talking about the glories of a man</w:t>
      </w:r>
      <w:r w:rsidR="001D025A">
        <w:rPr>
          <w:rFonts w:ascii="Verdana" w:hAnsi="Verdana"/>
          <w:color w:val="000000"/>
          <w:sz w:val="20"/>
        </w:rPr>
        <w:t>’s</w:t>
      </w:r>
      <w:r w:rsidRPr="001D025A">
        <w:rPr>
          <w:rFonts w:ascii="Verdana" w:hAnsi="Verdana"/>
          <w:color w:val="000000"/>
          <w:sz w:val="20"/>
        </w:rPr>
        <w:t xml:space="preserve"> body, and he supposed she had a point; certainly a</w:t>
      </w:r>
      <w:r w:rsidRPr="001D025A">
        <w:rPr>
          <w:rStyle w:val="01Text"/>
          <w:rFonts w:ascii="Verdana" w:hAnsi="Verdana"/>
          <w:color w:val="000000"/>
          <w:sz w:val="20"/>
        </w:rPr>
        <w:t xml:space="preserve"> </w:t>
      </w:r>
      <w:r w:rsidRPr="001D025A">
        <w:rPr>
          <w:rStyle w:val="00Text"/>
          <w:rFonts w:ascii="Verdana" w:hAnsi="Verdana"/>
          <w:color w:val="000000"/>
          <w:sz w:val="20"/>
        </w:rPr>
        <w:t>woman</w:t>
      </w:r>
      <w:r w:rsidR="001D025A">
        <w:rPr>
          <w:rStyle w:val="00Text"/>
          <w:rFonts w:ascii="Verdana" w:hAnsi="Verdana"/>
          <w:color w:val="000000"/>
          <w:sz w:val="20"/>
        </w:rPr>
        <w:t>’s</w:t>
      </w:r>
      <w:r w:rsidRPr="001D025A">
        <w:rPr>
          <w:rStyle w:val="01Text"/>
          <w:rFonts w:ascii="Verdana" w:hAnsi="Verdana"/>
          <w:color w:val="000000"/>
          <w:sz w:val="20"/>
        </w:rPr>
        <w:t xml:space="preserve"> </w:t>
      </w:r>
      <w:r w:rsidRPr="001D025A">
        <w:rPr>
          <w:rFonts w:ascii="Verdana" w:hAnsi="Verdana"/>
          <w:color w:val="000000"/>
          <w:sz w:val="20"/>
        </w:rPr>
        <w:t>body was beautiful in its complexity and contradictions, the combinations of softness and strength, the smooth surfaces that were actually an intricate mass of fluids and follicles and a hundred other things.</w:t>
      </w:r>
    </w:p>
    <w:p w14:paraId="20F6A35E" w14:textId="7777777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The angel had had none of that, no flesh, no real shape, nothing but a single iteration of divine will, absolute and infinite, and it had been terrible and beautiful.</w:t>
      </w:r>
    </w:p>
    <w:p w14:paraId="51C795AF"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ached to look on it again, to drink in the sight of that essence.</w:t>
      </w:r>
    </w:p>
    <w:p w14:paraId="2B6CA719" w14:textId="1C7BC8BF"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suppose not,</w:t>
      </w:r>
      <w:r>
        <w:rPr>
          <w:rFonts w:ascii="Verdana" w:hAnsi="Verdana"/>
          <w:color w:val="000000"/>
          <w:sz w:val="20"/>
        </w:rPr>
        <w:t xml:space="preserve">” </w:t>
      </w:r>
      <w:r w:rsidR="00A03A77" w:rsidRPr="001D025A">
        <w:rPr>
          <w:rFonts w:ascii="Verdana" w:hAnsi="Verdana"/>
          <w:color w:val="000000"/>
          <w:sz w:val="20"/>
        </w:rPr>
        <w:t>Nick said.</w:t>
      </w:r>
      <w:r>
        <w:rPr>
          <w:rFonts w:ascii="Verdana" w:hAnsi="Verdana"/>
          <w:color w:val="000000"/>
          <w:sz w:val="20"/>
        </w:rPr>
        <w:t xml:space="preserve"> “</w:t>
      </w:r>
      <w:r w:rsidR="00A03A77" w:rsidRPr="001D025A">
        <w:rPr>
          <w:rFonts w:ascii="Verdana" w:hAnsi="Verdana"/>
          <w:color w:val="000000"/>
          <w:sz w:val="20"/>
        </w:rPr>
        <w:t>Nothin</w:t>
      </w:r>
      <w:r>
        <w:rPr>
          <w:rFonts w:ascii="Verdana" w:hAnsi="Verdana"/>
          <w:color w:val="000000"/>
          <w:sz w:val="20"/>
        </w:rPr>
        <w:t>’</w:t>
      </w:r>
      <w:r w:rsidR="00A03A77" w:rsidRPr="001D025A">
        <w:rPr>
          <w:rFonts w:ascii="Verdana" w:hAnsi="Verdana"/>
          <w:color w:val="000000"/>
          <w:sz w:val="20"/>
        </w:rPr>
        <w:t xml:space="preserve"> pretty about death. So you</w:t>
      </w:r>
      <w:r>
        <w:rPr>
          <w:rFonts w:ascii="Verdana" w:hAnsi="Verdana"/>
          <w:color w:val="000000"/>
          <w:sz w:val="20"/>
        </w:rPr>
        <w:t>’re</w:t>
      </w:r>
      <w:r w:rsidR="00A03A77" w:rsidRPr="001D025A">
        <w:rPr>
          <w:rFonts w:ascii="Verdana" w:hAnsi="Verdana"/>
          <w:color w:val="000000"/>
          <w:sz w:val="20"/>
        </w:rPr>
        <w:t xml:space="preserve"> satisfied? Ready to go back home to Kentucky?</w:t>
      </w:r>
      <w:r>
        <w:rPr>
          <w:rFonts w:ascii="Verdana" w:hAnsi="Verdana"/>
          <w:color w:val="000000"/>
          <w:sz w:val="20"/>
        </w:rPr>
        <w:t>”</w:t>
      </w:r>
    </w:p>
    <w:p w14:paraId="3CFA8492" w14:textId="1393B4B2"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w:t>
      </w:r>
      <w:r>
        <w:rPr>
          <w:rFonts w:ascii="Verdana" w:hAnsi="Verdana"/>
          <w:color w:val="000000"/>
          <w:sz w:val="20"/>
        </w:rPr>
        <w:t xml:space="preserve">” </w:t>
      </w:r>
      <w:r w:rsidR="00A03A77" w:rsidRPr="001D025A">
        <w:rPr>
          <w:rFonts w:ascii="Verdana" w:hAnsi="Verdana"/>
          <w:color w:val="000000"/>
          <w:sz w:val="20"/>
        </w:rPr>
        <w:t>Jim said slowly.</w:t>
      </w:r>
      <w:r>
        <w:rPr>
          <w:rFonts w:ascii="Verdana" w:hAnsi="Verdana"/>
          <w:color w:val="000000"/>
          <w:sz w:val="20"/>
        </w:rPr>
        <w:t xml:space="preserve"> “</w:t>
      </w:r>
      <w:r w:rsidR="00A03A77" w:rsidRPr="001D025A">
        <w:rPr>
          <w:rFonts w:ascii="Verdana" w:hAnsi="Verdana"/>
          <w:color w:val="000000"/>
          <w:sz w:val="20"/>
        </w:rPr>
        <w:t>Ca</w:t>
      </w:r>
      <w:r>
        <w:rPr>
          <w:rFonts w:ascii="Verdana" w:hAnsi="Verdana"/>
          <w:color w:val="000000"/>
          <w:sz w:val="20"/>
        </w:rPr>
        <w:t>n’t</w:t>
      </w:r>
      <w:r w:rsidR="00A03A77" w:rsidRPr="001D025A">
        <w:rPr>
          <w:rFonts w:ascii="Verdana" w:hAnsi="Verdana"/>
          <w:color w:val="000000"/>
          <w:sz w:val="20"/>
        </w:rPr>
        <w:t xml:space="preserve"> say I am.</w:t>
      </w:r>
      <w:r>
        <w:rPr>
          <w:rFonts w:ascii="Verdana" w:hAnsi="Verdana"/>
          <w:color w:val="000000"/>
          <w:sz w:val="20"/>
        </w:rPr>
        <w:t xml:space="preserve">” </w:t>
      </w:r>
      <w:r w:rsidR="00A03A77" w:rsidRPr="001D025A">
        <w:rPr>
          <w:rFonts w:ascii="Verdana" w:hAnsi="Verdana"/>
          <w:color w:val="000000"/>
          <w:sz w:val="20"/>
        </w:rPr>
        <w:t>He wanted to see it again. He wanted to see what lay beyond it, whether there was really anything there at all, or whether he had imagined that because his mind could not comprehend so total an emptiness.</w:t>
      </w:r>
    </w:p>
    <w:p w14:paraId="4FE8A054" w14:textId="08AD1D0C"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w:t>
      </w:r>
      <w:r>
        <w:rPr>
          <w:rFonts w:ascii="Verdana" w:hAnsi="Verdana"/>
          <w:color w:val="000000"/>
          <w:sz w:val="20"/>
        </w:rPr>
        <w:t xml:space="preserve">” </w:t>
      </w:r>
      <w:r w:rsidR="00A03A77" w:rsidRPr="001D025A">
        <w:rPr>
          <w:rFonts w:ascii="Verdana" w:hAnsi="Verdana"/>
          <w:color w:val="000000"/>
          <w:sz w:val="20"/>
        </w:rPr>
        <w:t>Nick looked around the emergency room.</w:t>
      </w:r>
      <w:r>
        <w:rPr>
          <w:rFonts w:ascii="Verdana" w:hAnsi="Verdana"/>
          <w:color w:val="000000"/>
          <w:sz w:val="20"/>
        </w:rPr>
        <w:t xml:space="preserve"> “</w:t>
      </w:r>
      <w:r w:rsidR="00A03A77" w:rsidRPr="001D025A">
        <w:rPr>
          <w:rFonts w:ascii="Verdana" w:hAnsi="Verdana"/>
          <w:color w:val="000000"/>
          <w:sz w:val="20"/>
        </w:rPr>
        <w:t>What are you thinkin</w:t>
      </w:r>
      <w:r>
        <w:rPr>
          <w:rFonts w:ascii="Verdana" w:hAnsi="Verdana"/>
          <w:color w:val="000000"/>
          <w:sz w:val="20"/>
        </w:rPr>
        <w:t>’</w:t>
      </w:r>
      <w:r w:rsidR="00A03A77" w:rsidRPr="001D025A">
        <w:rPr>
          <w:rFonts w:ascii="Verdana" w:hAnsi="Verdana"/>
          <w:color w:val="000000"/>
          <w:sz w:val="20"/>
        </w:rPr>
        <w:t>?</w:t>
      </w:r>
      <w:r>
        <w:rPr>
          <w:rFonts w:ascii="Verdana" w:hAnsi="Verdana"/>
          <w:color w:val="000000"/>
          <w:sz w:val="20"/>
        </w:rPr>
        <w:t>”</w:t>
      </w:r>
    </w:p>
    <w:p w14:paraId="60B96AA6" w14:textId="2FB09A9D"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It was too quick,</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I did</w:t>
      </w:r>
      <w:r>
        <w:rPr>
          <w:rFonts w:ascii="Verdana" w:hAnsi="Verdana"/>
          <w:color w:val="000000"/>
          <w:sz w:val="20"/>
        </w:rPr>
        <w:t>n’t</w:t>
      </w:r>
      <w:r w:rsidR="00A03A77" w:rsidRPr="001D025A">
        <w:rPr>
          <w:rFonts w:ascii="Verdana" w:hAnsi="Verdana"/>
          <w:color w:val="000000"/>
          <w:sz w:val="20"/>
        </w:rPr>
        <w:t xml:space="preserve"> get a good look at it. And it was almost like I could see something</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through</w:t>
      </w:r>
      <w:r w:rsidR="00A03A77" w:rsidRPr="001D025A">
        <w:rPr>
          <w:rStyle w:val="01Text"/>
          <w:rFonts w:ascii="Verdana" w:hAnsi="Verdana"/>
          <w:color w:val="000000"/>
          <w:sz w:val="20"/>
        </w:rPr>
        <w:t xml:space="preserve"> </w:t>
      </w:r>
      <w:r w:rsidR="00A03A77" w:rsidRPr="001D025A">
        <w:rPr>
          <w:rFonts w:ascii="Verdana" w:hAnsi="Verdana"/>
          <w:color w:val="000000"/>
          <w:sz w:val="20"/>
        </w:rPr>
        <w:t>it.</w:t>
      </w:r>
      <w:r>
        <w:rPr>
          <w:rFonts w:ascii="Verdana" w:hAnsi="Verdana"/>
          <w:color w:val="000000"/>
          <w:sz w:val="20"/>
        </w:rPr>
        <w:t xml:space="preserve">” </w:t>
      </w:r>
      <w:r w:rsidR="00A03A77" w:rsidRPr="001D025A">
        <w:rPr>
          <w:rFonts w:ascii="Verdana" w:hAnsi="Verdana"/>
          <w:color w:val="000000"/>
          <w:sz w:val="20"/>
        </w:rPr>
        <w:t>The words did</w:t>
      </w:r>
      <w:r>
        <w:rPr>
          <w:rFonts w:ascii="Verdana" w:hAnsi="Verdana"/>
          <w:color w:val="000000"/>
          <w:sz w:val="20"/>
        </w:rPr>
        <w:t>n’t</w:t>
      </w:r>
      <w:r w:rsidR="00A03A77" w:rsidRPr="001D025A">
        <w:rPr>
          <w:rFonts w:ascii="Verdana" w:hAnsi="Verdana"/>
          <w:color w:val="000000"/>
          <w:sz w:val="20"/>
        </w:rPr>
        <w:t xml:space="preserve"> convey his meaning well, but human speech could</w:t>
      </w:r>
      <w:r>
        <w:rPr>
          <w:rFonts w:ascii="Verdana" w:hAnsi="Verdana"/>
          <w:color w:val="000000"/>
          <w:sz w:val="20"/>
        </w:rPr>
        <w:t>n’t</w:t>
      </w:r>
      <w:r w:rsidR="00A03A77" w:rsidRPr="001D025A">
        <w:rPr>
          <w:rFonts w:ascii="Verdana" w:hAnsi="Verdana"/>
          <w:color w:val="000000"/>
          <w:sz w:val="20"/>
        </w:rPr>
        <w:t>.</w:t>
      </w:r>
    </w:p>
    <w:p w14:paraId="1564BFBF" w14:textId="1739AA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w:t>
      </w:r>
      <w:r w:rsidR="001D025A">
        <w:rPr>
          <w:rFonts w:ascii="Verdana" w:hAnsi="Verdana"/>
          <w:color w:val="000000"/>
          <w:sz w:val="20"/>
        </w:rPr>
        <w:t>’s</w:t>
      </w:r>
      <w:r w:rsidRPr="001D025A">
        <w:rPr>
          <w:rFonts w:ascii="Verdana" w:hAnsi="Verdana"/>
          <w:color w:val="000000"/>
          <w:sz w:val="20"/>
        </w:rPr>
        <w:t xml:space="preserve"> expression turned suddenly solemn.</w:t>
      </w:r>
      <w:r w:rsidR="001D025A">
        <w:rPr>
          <w:rFonts w:ascii="Verdana" w:hAnsi="Verdana"/>
          <w:color w:val="000000"/>
          <w:sz w:val="20"/>
        </w:rPr>
        <w:t xml:space="preserve"> “</w:t>
      </w:r>
      <w:r w:rsidRPr="001D025A">
        <w:rPr>
          <w:rFonts w:ascii="Verdana" w:hAnsi="Verdana"/>
          <w:color w:val="000000"/>
          <w:sz w:val="20"/>
        </w:rPr>
        <w:t>Through it?</w:t>
      </w:r>
      <w:r w:rsidR="001D025A">
        <w:rPr>
          <w:rFonts w:ascii="Verdana" w:hAnsi="Verdana"/>
          <w:color w:val="000000"/>
          <w:sz w:val="20"/>
        </w:rPr>
        <w:t>”</w:t>
      </w:r>
    </w:p>
    <w:p w14:paraId="49F26B86"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Yup.</w:t>
      </w:r>
      <w:r>
        <w:rPr>
          <w:rFonts w:ascii="Verdana" w:hAnsi="Verdana"/>
          <w:color w:val="000000"/>
          <w:sz w:val="20"/>
        </w:rPr>
        <w:t>”</w:t>
      </w:r>
    </w:p>
    <w:p w14:paraId="397D996F" w14:textId="214C1E08"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 do</w:t>
      </w:r>
      <w:r>
        <w:rPr>
          <w:rFonts w:ascii="Verdana" w:hAnsi="Verdana"/>
          <w:color w:val="000000"/>
          <w:sz w:val="20"/>
        </w:rPr>
        <w:t>n’t</w:t>
      </w:r>
      <w:r w:rsidR="00A03A77" w:rsidRPr="001D025A">
        <w:rPr>
          <w:rFonts w:ascii="Verdana" w:hAnsi="Verdana"/>
          <w:color w:val="000000"/>
          <w:sz w:val="20"/>
        </w:rPr>
        <w:t xml:space="preserve"> just mean the wall, do you?</w:t>
      </w:r>
      <w:r>
        <w:rPr>
          <w:rFonts w:ascii="Verdana" w:hAnsi="Verdana"/>
          <w:color w:val="000000"/>
          <w:sz w:val="20"/>
        </w:rPr>
        <w:t>”</w:t>
      </w:r>
    </w:p>
    <w:p w14:paraId="28668D6B" w14:textId="3CCA6882"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No.</w:t>
      </w:r>
      <w:r>
        <w:rPr>
          <w:rFonts w:ascii="Verdana" w:hAnsi="Verdana"/>
          <w:color w:val="000000"/>
          <w:sz w:val="20"/>
        </w:rPr>
        <w:t xml:space="preserve">” </w:t>
      </w:r>
      <w:r w:rsidR="00A03A77" w:rsidRPr="001D025A">
        <w:rPr>
          <w:rFonts w:ascii="Verdana" w:hAnsi="Verdana"/>
          <w:color w:val="000000"/>
          <w:sz w:val="20"/>
        </w:rPr>
        <w:t>Whatever he had or had</w:t>
      </w:r>
      <w:r>
        <w:rPr>
          <w:rFonts w:ascii="Verdana" w:hAnsi="Verdana"/>
          <w:color w:val="000000"/>
          <w:sz w:val="20"/>
        </w:rPr>
        <w:t>n’t</w:t>
      </w:r>
      <w:r w:rsidR="00A03A77" w:rsidRPr="001D025A">
        <w:rPr>
          <w:rFonts w:ascii="Verdana" w:hAnsi="Verdana"/>
          <w:color w:val="000000"/>
          <w:sz w:val="20"/>
        </w:rPr>
        <w:t xml:space="preserve"> seen within and beyond the angel, it was nothing there in the emergency room.</w:t>
      </w:r>
    </w:p>
    <w:p w14:paraId="5881586A"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Was it... you know, the light?</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The</w:t>
      </w:r>
      <w:r w:rsidR="00A03A77" w:rsidRPr="001D025A">
        <w:rPr>
          <w:rStyle w:val="01Text"/>
          <w:rFonts w:ascii="Verdana" w:hAnsi="Verdana"/>
          <w:color w:val="000000"/>
          <w:sz w:val="20"/>
        </w:rPr>
        <w:t xml:space="preserve"> </w:t>
      </w:r>
      <w:r w:rsidR="00A03A77" w:rsidRPr="001D025A">
        <w:rPr>
          <w:rFonts w:ascii="Verdana" w:hAnsi="Verdana"/>
          <w:color w:val="000000"/>
          <w:sz w:val="20"/>
        </w:rPr>
        <w:t>light?</w:t>
      </w:r>
      <w:r>
        <w:rPr>
          <w:rFonts w:ascii="Verdana" w:hAnsi="Verdana"/>
          <w:color w:val="000000"/>
          <w:sz w:val="20"/>
        </w:rPr>
        <w:t>”</w:t>
      </w:r>
    </w:p>
    <w:p w14:paraId="6203BA7D" w14:textId="70F84EEA"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Might</w:t>
      </w:r>
      <w:r>
        <w:rPr>
          <w:rFonts w:ascii="Verdana" w:hAnsi="Verdana"/>
          <w:color w:val="000000"/>
          <w:sz w:val="20"/>
        </w:rPr>
        <w:t xml:space="preserve">’ve </w:t>
      </w:r>
      <w:r w:rsidR="00A03A77" w:rsidRPr="001D025A">
        <w:rPr>
          <w:rFonts w:ascii="Verdana" w:hAnsi="Verdana"/>
          <w:color w:val="000000"/>
          <w:sz w:val="20"/>
        </w:rPr>
        <w:t>been. Could</w:t>
      </w:r>
      <w:r>
        <w:rPr>
          <w:rFonts w:ascii="Verdana" w:hAnsi="Verdana"/>
          <w:color w:val="000000"/>
          <w:sz w:val="20"/>
        </w:rPr>
        <w:t>n’t</w:t>
      </w:r>
      <w:r w:rsidR="00A03A77" w:rsidRPr="001D025A">
        <w:rPr>
          <w:rFonts w:ascii="Verdana" w:hAnsi="Verdana"/>
          <w:color w:val="000000"/>
          <w:sz w:val="20"/>
        </w:rPr>
        <w:t xml:space="preserve"> say for sure.</w:t>
      </w:r>
      <w:r>
        <w:rPr>
          <w:rFonts w:ascii="Verdana" w:hAnsi="Verdana"/>
          <w:color w:val="000000"/>
          <w:sz w:val="20"/>
        </w:rPr>
        <w:t xml:space="preserve">” </w:t>
      </w:r>
      <w:r w:rsidR="00A03A77" w:rsidRPr="001D025A">
        <w:rPr>
          <w:rFonts w:ascii="Verdana" w:hAnsi="Verdana"/>
          <w:color w:val="000000"/>
          <w:sz w:val="20"/>
        </w:rPr>
        <w:t>Jim had</w:t>
      </w:r>
      <w:r>
        <w:rPr>
          <w:rFonts w:ascii="Verdana" w:hAnsi="Verdana"/>
          <w:color w:val="000000"/>
          <w:sz w:val="20"/>
        </w:rPr>
        <w:t>n’t</w:t>
      </w:r>
      <w:r w:rsidR="00A03A77" w:rsidRPr="001D025A">
        <w:rPr>
          <w:rFonts w:ascii="Verdana" w:hAnsi="Verdana"/>
          <w:color w:val="000000"/>
          <w:sz w:val="20"/>
        </w:rPr>
        <w:t xml:space="preserve"> really thought about it in those terms. To reduce whatever he had glimpsed to human words like light, or Heaven, or Hell, or even the Face of God, seemed to diminish it somehow.</w:t>
      </w:r>
    </w:p>
    <w:p w14:paraId="5C154AB6"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w:t>
      </w:r>
      <w:r w:rsidR="00A03A77" w:rsidRPr="001D025A">
        <w:rPr>
          <w:rStyle w:val="01Text"/>
          <w:rFonts w:ascii="Verdana" w:hAnsi="Verdana"/>
          <w:color w:val="000000"/>
          <w:sz w:val="20"/>
        </w:rPr>
        <w:t xml:space="preserve"> </w:t>
      </w:r>
      <w:r w:rsidR="00A03A77" w:rsidRPr="001D025A">
        <w:rPr>
          <w:rStyle w:val="00Text"/>
          <w:rFonts w:ascii="Verdana" w:hAnsi="Verdana"/>
          <w:color w:val="000000"/>
          <w:sz w:val="20"/>
        </w:rPr>
        <w:t>saw</w:t>
      </w:r>
      <w:r w:rsidR="00A03A77" w:rsidRPr="001D025A">
        <w:rPr>
          <w:rStyle w:val="01Text"/>
          <w:rFonts w:ascii="Verdana" w:hAnsi="Verdana"/>
          <w:color w:val="000000"/>
          <w:sz w:val="20"/>
        </w:rPr>
        <w:t xml:space="preserve"> </w:t>
      </w:r>
      <w:r w:rsidR="00A03A77" w:rsidRPr="001D025A">
        <w:rPr>
          <w:rFonts w:ascii="Verdana" w:hAnsi="Verdana"/>
          <w:color w:val="000000"/>
          <w:sz w:val="20"/>
        </w:rPr>
        <w:t>it?</w:t>
      </w:r>
      <w:r>
        <w:rPr>
          <w:rFonts w:ascii="Verdana" w:hAnsi="Verdana"/>
          <w:color w:val="000000"/>
          <w:sz w:val="20"/>
        </w:rPr>
        <w:t>”</w:t>
      </w:r>
    </w:p>
    <w:p w14:paraId="27396B5E" w14:textId="5CFBEB7F"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Ca</w:t>
      </w:r>
      <w:r>
        <w:rPr>
          <w:rFonts w:ascii="Verdana" w:hAnsi="Verdana"/>
          <w:color w:val="000000"/>
          <w:sz w:val="20"/>
        </w:rPr>
        <w:t>n’t</w:t>
      </w:r>
      <w:r w:rsidR="00A03A77" w:rsidRPr="001D025A">
        <w:rPr>
          <w:rFonts w:ascii="Verdana" w:hAnsi="Verdana"/>
          <w:color w:val="000000"/>
          <w:sz w:val="20"/>
        </w:rPr>
        <w:t xml:space="preserve"> say for sure. Thought I might</w:t>
      </w:r>
      <w:r>
        <w:rPr>
          <w:rFonts w:ascii="Verdana" w:hAnsi="Verdana"/>
          <w:color w:val="000000"/>
          <w:sz w:val="20"/>
        </w:rPr>
        <w:t>’</w:t>
      </w:r>
      <w:r w:rsidR="00A03A77" w:rsidRPr="001D025A">
        <w:rPr>
          <w:rFonts w:ascii="Verdana" w:hAnsi="Verdana"/>
          <w:color w:val="000000"/>
          <w:sz w:val="20"/>
        </w:rPr>
        <w:t>ve.</w:t>
      </w:r>
      <w:r>
        <w:rPr>
          <w:rFonts w:ascii="Verdana" w:hAnsi="Verdana"/>
          <w:color w:val="000000"/>
          <w:sz w:val="20"/>
        </w:rPr>
        <w:t>”</w:t>
      </w:r>
    </w:p>
    <w:p w14:paraId="76E5E476" w14:textId="2A5563F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 mean it? You are</w:t>
      </w:r>
      <w:r>
        <w:rPr>
          <w:rFonts w:ascii="Verdana" w:hAnsi="Verdana"/>
          <w:color w:val="000000"/>
          <w:sz w:val="20"/>
        </w:rPr>
        <w:t>n’t</w:t>
      </w:r>
      <w:r w:rsidR="00A03A77" w:rsidRPr="001D025A">
        <w:rPr>
          <w:rFonts w:ascii="Verdana" w:hAnsi="Verdana"/>
          <w:color w:val="000000"/>
          <w:sz w:val="20"/>
        </w:rPr>
        <w:t xml:space="preserve"> pullin</w:t>
      </w:r>
      <w:r>
        <w:rPr>
          <w:rFonts w:ascii="Verdana" w:hAnsi="Verdana"/>
          <w:color w:val="000000"/>
          <w:sz w:val="20"/>
        </w:rPr>
        <w:t>’</w:t>
      </w:r>
      <w:r w:rsidR="00A03A77" w:rsidRPr="001D025A">
        <w:rPr>
          <w:rFonts w:ascii="Verdana" w:hAnsi="Verdana"/>
          <w:color w:val="000000"/>
          <w:sz w:val="20"/>
        </w:rPr>
        <w:t xml:space="preserve"> my leg?</w:t>
      </w:r>
      <w:r>
        <w:rPr>
          <w:rFonts w:ascii="Verdana" w:hAnsi="Verdana"/>
          <w:color w:val="000000"/>
          <w:sz w:val="20"/>
        </w:rPr>
        <w:t>”</w:t>
      </w:r>
    </w:p>
    <w:p w14:paraId="7698AF0B" w14:textId="268E3A62"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“I’m</w:t>
      </w:r>
      <w:r w:rsidR="00A03A77" w:rsidRPr="001D025A">
        <w:rPr>
          <w:rFonts w:ascii="Verdana" w:hAnsi="Verdana"/>
          <w:color w:val="000000"/>
          <w:sz w:val="20"/>
        </w:rPr>
        <w:t xml:space="preserve"> not joking.</w:t>
      </w:r>
      <w:r>
        <w:rPr>
          <w:rFonts w:ascii="Verdana" w:hAnsi="Verdana"/>
          <w:color w:val="000000"/>
          <w:sz w:val="20"/>
        </w:rPr>
        <w:t xml:space="preserve">” </w:t>
      </w:r>
      <w:r w:rsidR="00A03A77" w:rsidRPr="001D025A">
        <w:rPr>
          <w:rFonts w:ascii="Verdana" w:hAnsi="Verdana"/>
          <w:color w:val="000000"/>
          <w:sz w:val="20"/>
        </w:rPr>
        <w:t>Jim</w:t>
      </w:r>
      <w:r>
        <w:rPr>
          <w:rFonts w:ascii="Verdana" w:hAnsi="Verdana"/>
          <w:color w:val="000000"/>
          <w:sz w:val="20"/>
        </w:rPr>
        <w:t>’s</w:t>
      </w:r>
      <w:r w:rsidR="00A03A77" w:rsidRPr="001D025A">
        <w:rPr>
          <w:rFonts w:ascii="Verdana" w:hAnsi="Verdana"/>
          <w:color w:val="000000"/>
          <w:sz w:val="20"/>
        </w:rPr>
        <w:t xml:space="preserve"> expression left no room for doubt.</w:t>
      </w:r>
    </w:p>
    <w:p w14:paraId="31203104" w14:textId="15935F81"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For a moment the two men stood silently thinking. Then Nick said,</w:t>
      </w:r>
      <w:r w:rsidR="001D025A">
        <w:rPr>
          <w:rFonts w:ascii="Verdana" w:hAnsi="Verdana"/>
          <w:color w:val="000000"/>
          <w:sz w:val="20"/>
        </w:rPr>
        <w:t xml:space="preserve"> “</w:t>
      </w:r>
      <w:r w:rsidRPr="001D025A">
        <w:rPr>
          <w:rFonts w:ascii="Verdana" w:hAnsi="Verdana"/>
          <w:color w:val="000000"/>
          <w:sz w:val="20"/>
        </w:rPr>
        <w:t>There</w:t>
      </w:r>
      <w:r w:rsidR="001D025A">
        <w:rPr>
          <w:rFonts w:ascii="Verdana" w:hAnsi="Verdana"/>
          <w:color w:val="000000"/>
          <w:sz w:val="20"/>
        </w:rPr>
        <w:t>’s</w:t>
      </w:r>
      <w:r w:rsidRPr="001D025A">
        <w:rPr>
          <w:rFonts w:ascii="Verdana" w:hAnsi="Verdana"/>
          <w:color w:val="000000"/>
          <w:sz w:val="20"/>
        </w:rPr>
        <w:t xml:space="preserve"> some would say you must be nuts.</w:t>
      </w:r>
      <w:r w:rsidR="001D025A">
        <w:rPr>
          <w:rFonts w:ascii="Verdana" w:hAnsi="Verdana"/>
          <w:color w:val="000000"/>
          <w:sz w:val="20"/>
        </w:rPr>
        <w:t>”</w:t>
      </w:r>
    </w:p>
    <w:p w14:paraId="4F0282A6" w14:textId="5032507F"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smiled crookedly.</w:t>
      </w:r>
      <w:r w:rsidR="001D025A">
        <w:rPr>
          <w:rFonts w:ascii="Verdana" w:hAnsi="Verdana"/>
          <w:color w:val="000000"/>
          <w:sz w:val="20"/>
        </w:rPr>
        <w:t xml:space="preserve"> “</w:t>
      </w:r>
      <w:r w:rsidRPr="001D025A">
        <w:rPr>
          <w:rFonts w:ascii="Verdana" w:hAnsi="Verdana"/>
          <w:color w:val="000000"/>
          <w:sz w:val="20"/>
        </w:rPr>
        <w:t>It</w:t>
      </w:r>
      <w:r w:rsidR="001D025A">
        <w:rPr>
          <w:rFonts w:ascii="Verdana" w:hAnsi="Verdana"/>
          <w:color w:val="000000"/>
          <w:sz w:val="20"/>
        </w:rPr>
        <w:t>’s</w:t>
      </w:r>
      <w:r w:rsidRPr="001D025A">
        <w:rPr>
          <w:rFonts w:ascii="Verdana" w:hAnsi="Verdana"/>
          <w:color w:val="000000"/>
          <w:sz w:val="20"/>
        </w:rPr>
        <w:t xml:space="preserve"> a sad world, my Ma says, where people do</w:t>
      </w:r>
      <w:r w:rsidR="001D025A">
        <w:rPr>
          <w:rFonts w:ascii="Verdana" w:hAnsi="Verdana"/>
          <w:color w:val="000000"/>
          <w:sz w:val="20"/>
        </w:rPr>
        <w:t>n’t</w:t>
      </w:r>
      <w:r w:rsidRPr="001D025A">
        <w:rPr>
          <w:rFonts w:ascii="Verdana" w:hAnsi="Verdana"/>
          <w:color w:val="000000"/>
          <w:sz w:val="20"/>
        </w:rPr>
        <w:t xml:space="preserve"> know what they</w:t>
      </w:r>
      <w:r w:rsidR="001D025A">
        <w:rPr>
          <w:rFonts w:ascii="Verdana" w:hAnsi="Verdana"/>
          <w:color w:val="000000"/>
          <w:sz w:val="20"/>
        </w:rPr>
        <w:t>’re</w:t>
      </w:r>
      <w:r w:rsidRPr="001D025A">
        <w:rPr>
          <w:rFonts w:ascii="Verdana" w:hAnsi="Verdana"/>
          <w:color w:val="000000"/>
          <w:sz w:val="20"/>
        </w:rPr>
        <w:t xml:space="preserve"> seeing, and if seeing angels means </w:t>
      </w:r>
      <w:r w:rsidR="001D025A">
        <w:rPr>
          <w:rFonts w:ascii="Verdana" w:hAnsi="Verdana"/>
          <w:color w:val="000000"/>
          <w:sz w:val="20"/>
        </w:rPr>
        <w:t>I’m</w:t>
      </w:r>
      <w:r w:rsidRPr="001D025A">
        <w:rPr>
          <w:rFonts w:ascii="Verdana" w:hAnsi="Verdana"/>
          <w:color w:val="000000"/>
          <w:sz w:val="20"/>
        </w:rPr>
        <w:t xml:space="preserve"> crazy, I</w:t>
      </w:r>
      <w:r w:rsidR="001D025A">
        <w:rPr>
          <w:rFonts w:ascii="Verdana" w:hAnsi="Verdana"/>
          <w:color w:val="000000"/>
          <w:sz w:val="20"/>
        </w:rPr>
        <w:t>’d</w:t>
      </w:r>
      <w:r w:rsidRPr="001D025A">
        <w:rPr>
          <w:rFonts w:ascii="Verdana" w:hAnsi="Verdana"/>
          <w:color w:val="000000"/>
          <w:sz w:val="20"/>
        </w:rPr>
        <w:t xml:space="preserve"> say she was right</w:t>
      </w:r>
      <w:r w:rsidR="00154FAE">
        <w:rPr>
          <w:rFonts w:ascii="Verdana" w:hAnsi="Verdana"/>
          <w:color w:val="000000"/>
          <w:sz w:val="20"/>
        </w:rPr>
        <w:t xml:space="preserve"> — </w:t>
      </w:r>
      <w:r w:rsidRPr="001D025A">
        <w:rPr>
          <w:rFonts w:ascii="Verdana" w:hAnsi="Verdana"/>
          <w:color w:val="000000"/>
          <w:sz w:val="20"/>
        </w:rPr>
        <w:t>that</w:t>
      </w:r>
      <w:r w:rsidR="001D025A">
        <w:rPr>
          <w:rFonts w:ascii="Verdana" w:hAnsi="Verdana"/>
          <w:color w:val="000000"/>
          <w:sz w:val="20"/>
        </w:rPr>
        <w:t>’s</w:t>
      </w:r>
      <w:r w:rsidRPr="001D025A">
        <w:rPr>
          <w:rFonts w:ascii="Verdana" w:hAnsi="Verdana"/>
          <w:color w:val="000000"/>
          <w:sz w:val="20"/>
        </w:rPr>
        <w:t xml:space="preserve"> pretty sad. The Bible talks about people seeing angels, and people have seen </w:t>
      </w:r>
      <w:r w:rsidR="001D025A">
        <w:rPr>
          <w:rFonts w:ascii="Verdana" w:hAnsi="Verdana"/>
          <w:color w:val="000000"/>
          <w:sz w:val="20"/>
        </w:rPr>
        <w:t>’</w:t>
      </w:r>
      <w:r w:rsidRPr="001D025A">
        <w:rPr>
          <w:rFonts w:ascii="Verdana" w:hAnsi="Verdana"/>
          <w:color w:val="000000"/>
          <w:sz w:val="20"/>
        </w:rPr>
        <w:t>em all along, now and again. I do</w:t>
      </w:r>
      <w:r w:rsidR="001D025A">
        <w:rPr>
          <w:rFonts w:ascii="Verdana" w:hAnsi="Verdana"/>
          <w:color w:val="000000"/>
          <w:sz w:val="20"/>
        </w:rPr>
        <w:t>n’t</w:t>
      </w:r>
      <w:r w:rsidRPr="001D025A">
        <w:rPr>
          <w:rFonts w:ascii="Verdana" w:hAnsi="Verdana"/>
          <w:color w:val="000000"/>
          <w:sz w:val="20"/>
        </w:rPr>
        <w:t xml:space="preserve"> reckon one</w:t>
      </w:r>
      <w:r w:rsidR="001D025A">
        <w:rPr>
          <w:rFonts w:ascii="Verdana" w:hAnsi="Verdana"/>
          <w:color w:val="000000"/>
          <w:sz w:val="20"/>
        </w:rPr>
        <w:t>’s</w:t>
      </w:r>
      <w:r w:rsidRPr="001D025A">
        <w:rPr>
          <w:rFonts w:ascii="Verdana" w:hAnsi="Verdana"/>
          <w:color w:val="000000"/>
          <w:sz w:val="20"/>
        </w:rPr>
        <w:t xml:space="preserve"> got to be crazy.</w:t>
      </w:r>
      <w:r w:rsidR="001D025A">
        <w:rPr>
          <w:rFonts w:ascii="Verdana" w:hAnsi="Verdana"/>
          <w:color w:val="000000"/>
          <w:sz w:val="20"/>
        </w:rPr>
        <w:t>”</w:t>
      </w:r>
    </w:p>
    <w:p w14:paraId="7215C3F5" w14:textId="09E07E1E"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Most people do</w:t>
      </w:r>
      <w:r>
        <w:rPr>
          <w:rFonts w:ascii="Verdana" w:hAnsi="Verdana"/>
          <w:color w:val="000000"/>
          <w:sz w:val="20"/>
        </w:rPr>
        <w:t>n’t</w:t>
      </w:r>
      <w:r w:rsidR="00A03A77" w:rsidRPr="001D025A">
        <w:rPr>
          <w:rFonts w:ascii="Verdana" w:hAnsi="Verdana"/>
          <w:color w:val="000000"/>
          <w:sz w:val="20"/>
        </w:rPr>
        <w:t xml:space="preserve"> see angels.</w:t>
      </w:r>
      <w:r>
        <w:rPr>
          <w:rFonts w:ascii="Verdana" w:hAnsi="Verdana"/>
          <w:color w:val="000000"/>
          <w:sz w:val="20"/>
        </w:rPr>
        <w:t>”</w:t>
      </w:r>
    </w:p>
    <w:p w14:paraId="7AA103EF" w14:textId="7E1ACC0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Most people are</w:t>
      </w:r>
      <w:r>
        <w:rPr>
          <w:rFonts w:ascii="Verdana" w:hAnsi="Verdana"/>
          <w:color w:val="000000"/>
          <w:sz w:val="20"/>
        </w:rPr>
        <w:t>n’t</w:t>
      </w:r>
      <w:r w:rsidR="00A03A77" w:rsidRPr="001D025A">
        <w:rPr>
          <w:rFonts w:ascii="Verdana" w:hAnsi="Verdana"/>
          <w:color w:val="000000"/>
          <w:sz w:val="20"/>
        </w:rPr>
        <w:t xml:space="preserve"> looking.</w:t>
      </w:r>
      <w:r>
        <w:rPr>
          <w:rFonts w:ascii="Verdana" w:hAnsi="Verdana"/>
          <w:color w:val="000000"/>
          <w:sz w:val="20"/>
        </w:rPr>
        <w:t>”</w:t>
      </w:r>
    </w:p>
    <w:p w14:paraId="1E7DD15C"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So you saw the Angel of Death, and you want another look at it?</w:t>
      </w:r>
      <w:r>
        <w:rPr>
          <w:rFonts w:ascii="Verdana" w:hAnsi="Verdana"/>
          <w:color w:val="000000"/>
          <w:sz w:val="20"/>
        </w:rPr>
        <w:t>”</w:t>
      </w:r>
    </w:p>
    <w:p w14:paraId="28126E49" w14:textId="0228565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That</w:t>
      </w:r>
      <w:r>
        <w:rPr>
          <w:rFonts w:ascii="Verdana" w:hAnsi="Verdana"/>
          <w:color w:val="000000"/>
          <w:sz w:val="20"/>
        </w:rPr>
        <w:t>’s</w:t>
      </w:r>
      <w:r w:rsidR="00A03A77" w:rsidRPr="001D025A">
        <w:rPr>
          <w:rFonts w:ascii="Verdana" w:hAnsi="Verdana"/>
          <w:color w:val="000000"/>
          <w:sz w:val="20"/>
        </w:rPr>
        <w:t xml:space="preserve"> about the way of it.</w:t>
      </w:r>
      <w:r>
        <w:rPr>
          <w:rFonts w:ascii="Verdana" w:hAnsi="Verdana"/>
          <w:color w:val="000000"/>
          <w:sz w:val="20"/>
        </w:rPr>
        <w:t>”</w:t>
      </w:r>
    </w:p>
    <w:p w14:paraId="1B475F2E" w14:textId="15B630A4"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What</w:t>
      </w:r>
      <w:r>
        <w:rPr>
          <w:rFonts w:ascii="Verdana" w:hAnsi="Verdana"/>
          <w:color w:val="000000"/>
          <w:sz w:val="20"/>
        </w:rPr>
        <w:t>’re</w:t>
      </w:r>
      <w:r w:rsidR="00A03A77" w:rsidRPr="001D025A">
        <w:rPr>
          <w:rFonts w:ascii="Verdana" w:hAnsi="Verdana"/>
          <w:color w:val="000000"/>
          <w:sz w:val="20"/>
        </w:rPr>
        <w:t xml:space="preserve"> you goin</w:t>
      </w:r>
      <w:r>
        <w:rPr>
          <w:rFonts w:ascii="Verdana" w:hAnsi="Verdana"/>
          <w:color w:val="000000"/>
          <w:sz w:val="20"/>
        </w:rPr>
        <w:t>’</w:t>
      </w:r>
      <w:r w:rsidR="00A03A77" w:rsidRPr="001D025A">
        <w:rPr>
          <w:rFonts w:ascii="Verdana" w:hAnsi="Verdana"/>
          <w:color w:val="000000"/>
          <w:sz w:val="20"/>
        </w:rPr>
        <w:t xml:space="preserve"> to do about it?</w:t>
      </w:r>
      <w:r>
        <w:rPr>
          <w:rFonts w:ascii="Verdana" w:hAnsi="Verdana"/>
          <w:color w:val="000000"/>
          <w:sz w:val="20"/>
        </w:rPr>
        <w:t>”</w:t>
      </w:r>
    </w:p>
    <w:p w14:paraId="56B274D3" w14:textId="6142BBDB"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Had</w:t>
      </w:r>
      <w:r>
        <w:rPr>
          <w:rFonts w:ascii="Verdana" w:hAnsi="Verdana"/>
          <w:color w:val="000000"/>
          <w:sz w:val="20"/>
        </w:rPr>
        <w:t>n’t</w:t>
      </w:r>
      <w:r w:rsidR="00A03A77" w:rsidRPr="001D025A">
        <w:rPr>
          <w:rFonts w:ascii="Verdana" w:hAnsi="Verdana"/>
          <w:color w:val="000000"/>
          <w:sz w:val="20"/>
        </w:rPr>
        <w:t xml:space="preserve"> made up my mind as yet.</w:t>
      </w:r>
      <w:r>
        <w:rPr>
          <w:rFonts w:ascii="Verdana" w:hAnsi="Verdana"/>
          <w:color w:val="000000"/>
          <w:sz w:val="20"/>
        </w:rPr>
        <w:t>”</w:t>
      </w:r>
    </w:p>
    <w:p w14:paraId="733FAF47" w14:textId="7ED4A8F2"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Gonna wait around here until someone else dies?</w:t>
      </w:r>
      <w:r>
        <w:rPr>
          <w:rFonts w:ascii="Verdana" w:hAnsi="Verdana"/>
          <w:color w:val="000000"/>
          <w:sz w:val="20"/>
        </w:rPr>
        <w:t xml:space="preserve">” </w:t>
      </w:r>
      <w:r w:rsidR="00A03A77" w:rsidRPr="001D025A">
        <w:rPr>
          <w:rFonts w:ascii="Verdana" w:hAnsi="Verdana"/>
          <w:color w:val="000000"/>
          <w:sz w:val="20"/>
        </w:rPr>
        <w:t>Nick glanced around at the quiet room</w:t>
      </w:r>
      <w:r w:rsidR="00154FAE">
        <w:rPr>
          <w:rFonts w:ascii="Verdana" w:hAnsi="Verdana"/>
          <w:color w:val="000000"/>
          <w:sz w:val="20"/>
        </w:rPr>
        <w:t xml:space="preserve"> — </w:t>
      </w:r>
      <w:r w:rsidR="00A03A77" w:rsidRPr="001D025A">
        <w:rPr>
          <w:rFonts w:ascii="Verdana" w:hAnsi="Verdana"/>
          <w:color w:val="000000"/>
          <w:sz w:val="20"/>
        </w:rPr>
        <w:t>there were voices from somewhere off to the left, where the doctors were working on the others who</w:t>
      </w:r>
      <w:r>
        <w:rPr>
          <w:rFonts w:ascii="Verdana" w:hAnsi="Verdana"/>
          <w:color w:val="000000"/>
          <w:sz w:val="20"/>
        </w:rPr>
        <w:t>’d</w:t>
      </w:r>
      <w:r w:rsidR="00A03A77" w:rsidRPr="001D025A">
        <w:rPr>
          <w:rFonts w:ascii="Verdana" w:hAnsi="Verdana"/>
          <w:color w:val="000000"/>
          <w:sz w:val="20"/>
        </w:rPr>
        <w:t xml:space="preserve"> been brought in by that ambulance, but this area was deserted for the moment.</w:t>
      </w:r>
      <w:r>
        <w:rPr>
          <w:rFonts w:ascii="Verdana" w:hAnsi="Verdana"/>
          <w:color w:val="000000"/>
          <w:sz w:val="20"/>
        </w:rPr>
        <w:t xml:space="preserve"> “</w:t>
      </w:r>
      <w:r w:rsidR="00A03A77" w:rsidRPr="001D025A">
        <w:rPr>
          <w:rFonts w:ascii="Verdana" w:hAnsi="Verdana"/>
          <w:color w:val="000000"/>
          <w:sz w:val="20"/>
        </w:rPr>
        <w:t>Could take awhile.</w:t>
      </w:r>
      <w:r>
        <w:rPr>
          <w:rFonts w:ascii="Verdana" w:hAnsi="Verdana"/>
          <w:color w:val="000000"/>
          <w:sz w:val="20"/>
        </w:rPr>
        <w:t>”</w:t>
      </w:r>
    </w:p>
    <w:p w14:paraId="475F7E93" w14:textId="1738A5DC"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It could,</w:t>
      </w:r>
      <w:r>
        <w:rPr>
          <w:rFonts w:ascii="Verdana" w:hAnsi="Verdana"/>
          <w:color w:val="000000"/>
          <w:sz w:val="20"/>
        </w:rPr>
        <w:t xml:space="preserve">” </w:t>
      </w:r>
      <w:r w:rsidR="00A03A77" w:rsidRPr="001D025A">
        <w:rPr>
          <w:rFonts w:ascii="Verdana" w:hAnsi="Verdana"/>
          <w:color w:val="000000"/>
          <w:sz w:val="20"/>
        </w:rPr>
        <w:t>Jim agreed.</w:t>
      </w:r>
    </w:p>
    <w:p w14:paraId="04A7E390" w14:textId="6FC862A6"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looked around again, then leaned close and whispered,</w:t>
      </w:r>
      <w:r w:rsidR="001D025A">
        <w:rPr>
          <w:rFonts w:ascii="Verdana" w:hAnsi="Verdana"/>
          <w:color w:val="000000"/>
          <w:sz w:val="20"/>
        </w:rPr>
        <w:t xml:space="preserve"> “</w:t>
      </w:r>
      <w:r w:rsidRPr="001D025A">
        <w:rPr>
          <w:rFonts w:ascii="Verdana" w:hAnsi="Verdana"/>
          <w:color w:val="000000"/>
          <w:sz w:val="20"/>
        </w:rPr>
        <w:t>O</w:t>
      </w:r>
      <w:r w:rsidR="001D025A">
        <w:rPr>
          <w:rFonts w:ascii="Verdana" w:hAnsi="Verdana"/>
          <w:color w:val="000000"/>
          <w:sz w:val="20"/>
        </w:rPr>
        <w:t>’</w:t>
      </w:r>
      <w:r w:rsidRPr="001D025A">
        <w:rPr>
          <w:rFonts w:ascii="Verdana" w:hAnsi="Verdana"/>
          <w:color w:val="000000"/>
          <w:sz w:val="20"/>
        </w:rPr>
        <w:t>course, you could hurry things up a little.</w:t>
      </w:r>
      <w:r w:rsidR="001D025A">
        <w:rPr>
          <w:rFonts w:ascii="Verdana" w:hAnsi="Verdana"/>
          <w:color w:val="000000"/>
          <w:sz w:val="20"/>
        </w:rPr>
        <w:t>”</w:t>
      </w:r>
    </w:p>
    <w:p w14:paraId="0E53FC2C" w14:textId="69D75EB6"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blinked.</w:t>
      </w:r>
      <w:r w:rsidR="001D025A">
        <w:rPr>
          <w:rFonts w:ascii="Verdana" w:hAnsi="Verdana"/>
          <w:color w:val="000000"/>
          <w:sz w:val="20"/>
        </w:rPr>
        <w:t xml:space="preserve"> “</w:t>
      </w:r>
      <w:r w:rsidRPr="001D025A">
        <w:rPr>
          <w:rFonts w:ascii="Verdana" w:hAnsi="Verdana"/>
          <w:color w:val="000000"/>
          <w:sz w:val="20"/>
        </w:rPr>
        <w:t>What?</w:t>
      </w:r>
      <w:r w:rsidR="001D025A">
        <w:rPr>
          <w:rFonts w:ascii="Verdana" w:hAnsi="Verdana"/>
          <w:color w:val="000000"/>
          <w:sz w:val="20"/>
        </w:rPr>
        <w:t xml:space="preserve">” </w:t>
      </w:r>
      <w:r w:rsidRPr="001D025A">
        <w:rPr>
          <w:rFonts w:ascii="Verdana" w:hAnsi="Verdana"/>
          <w:color w:val="000000"/>
          <w:sz w:val="20"/>
        </w:rPr>
        <w:t>Astonished, he looked at Nick</w:t>
      </w:r>
      <w:r w:rsidR="001D025A">
        <w:rPr>
          <w:rFonts w:ascii="Verdana" w:hAnsi="Verdana"/>
          <w:color w:val="000000"/>
          <w:sz w:val="20"/>
        </w:rPr>
        <w:t>’s</w:t>
      </w:r>
      <w:r w:rsidRPr="001D025A">
        <w:rPr>
          <w:rFonts w:ascii="Verdana" w:hAnsi="Verdana"/>
          <w:color w:val="000000"/>
          <w:sz w:val="20"/>
        </w:rPr>
        <w:t xml:space="preserve"> face.</w:t>
      </w:r>
    </w:p>
    <w:p w14:paraId="01D3BC9D" w14:textId="299384BE"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A03A77" w:rsidRPr="001D025A">
        <w:rPr>
          <w:rFonts w:ascii="Verdana" w:hAnsi="Verdana"/>
          <w:color w:val="000000"/>
          <w:sz w:val="20"/>
        </w:rPr>
        <w:t>You could find some poor bastard who has</w:t>
      </w:r>
      <w:r>
        <w:rPr>
          <w:rFonts w:ascii="Verdana" w:hAnsi="Verdana"/>
          <w:color w:val="000000"/>
          <w:sz w:val="20"/>
        </w:rPr>
        <w:t>n’t</w:t>
      </w:r>
      <w:r w:rsidR="00A03A77" w:rsidRPr="001D025A">
        <w:rPr>
          <w:rFonts w:ascii="Verdana" w:hAnsi="Verdana"/>
          <w:color w:val="000000"/>
          <w:sz w:val="20"/>
        </w:rPr>
        <w:t xml:space="preserve"> got very long, and help him along,</w:t>
      </w:r>
      <w:r>
        <w:rPr>
          <w:rFonts w:ascii="Verdana" w:hAnsi="Verdana"/>
          <w:color w:val="000000"/>
          <w:sz w:val="20"/>
        </w:rPr>
        <w:t xml:space="preserve">” </w:t>
      </w:r>
      <w:r w:rsidR="00A03A77" w:rsidRPr="001D025A">
        <w:rPr>
          <w:rFonts w:ascii="Verdana" w:hAnsi="Verdana"/>
          <w:color w:val="000000"/>
          <w:sz w:val="20"/>
        </w:rPr>
        <w:t>Nick said quietly.</w:t>
      </w:r>
      <w:r>
        <w:rPr>
          <w:rFonts w:ascii="Verdana" w:hAnsi="Verdana"/>
          <w:color w:val="000000"/>
          <w:sz w:val="20"/>
        </w:rPr>
        <w:t xml:space="preserve"> “</w:t>
      </w:r>
      <w:r w:rsidR="00A03A77" w:rsidRPr="001D025A">
        <w:rPr>
          <w:rFonts w:ascii="Verdana" w:hAnsi="Verdana"/>
          <w:color w:val="000000"/>
          <w:sz w:val="20"/>
        </w:rPr>
        <w:t>Maybe a pillow over the face. So you wo</w:t>
      </w:r>
      <w:r>
        <w:rPr>
          <w:rFonts w:ascii="Verdana" w:hAnsi="Verdana"/>
          <w:color w:val="000000"/>
          <w:sz w:val="20"/>
        </w:rPr>
        <w:t>n’t</w:t>
      </w:r>
      <w:r w:rsidR="00A03A77" w:rsidRPr="001D025A">
        <w:rPr>
          <w:rFonts w:ascii="Verdana" w:hAnsi="Verdana"/>
          <w:color w:val="000000"/>
          <w:sz w:val="20"/>
        </w:rPr>
        <w:t xml:space="preserve"> blink at the wrong time, or be in the john when it happens. Be a shame to sit with someone for days waiting for him to die, and then miss the show.</w:t>
      </w:r>
      <w:r>
        <w:rPr>
          <w:rFonts w:ascii="Verdana" w:hAnsi="Verdana"/>
          <w:color w:val="000000"/>
          <w:sz w:val="20"/>
        </w:rPr>
        <w:t>”</w:t>
      </w:r>
    </w:p>
    <w:p w14:paraId="26A61916" w14:textId="3693A94D"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 you</w:t>
      </w:r>
      <w:r>
        <w:rPr>
          <w:rFonts w:ascii="Verdana" w:hAnsi="Verdana"/>
          <w:color w:val="000000"/>
          <w:sz w:val="20"/>
        </w:rPr>
        <w:t>’re</w:t>
      </w:r>
      <w:r w:rsidR="00A03A77" w:rsidRPr="001D025A">
        <w:rPr>
          <w:rFonts w:ascii="Verdana" w:hAnsi="Verdana"/>
          <w:color w:val="000000"/>
          <w:sz w:val="20"/>
        </w:rPr>
        <w:t xml:space="preserve"> saying I might kill someone?</w:t>
      </w:r>
      <w:r>
        <w:rPr>
          <w:rFonts w:ascii="Verdana" w:hAnsi="Verdana"/>
          <w:color w:val="000000"/>
          <w:sz w:val="20"/>
        </w:rPr>
        <w:t xml:space="preserve">” </w:t>
      </w:r>
      <w:r w:rsidR="00A03A77" w:rsidRPr="001D025A">
        <w:rPr>
          <w:rFonts w:ascii="Verdana" w:hAnsi="Verdana"/>
          <w:color w:val="000000"/>
          <w:sz w:val="20"/>
        </w:rPr>
        <w:t>The idea was horrible</w:t>
      </w:r>
      <w:r w:rsidR="00154FAE">
        <w:rPr>
          <w:rFonts w:ascii="Verdana" w:hAnsi="Verdana"/>
          <w:color w:val="000000"/>
          <w:sz w:val="20"/>
        </w:rPr>
        <w:t xml:space="preserve"> — </w:t>
      </w:r>
      <w:r w:rsidR="00A03A77" w:rsidRPr="001D025A">
        <w:rPr>
          <w:rFonts w:ascii="Verdana" w:hAnsi="Verdana"/>
          <w:color w:val="000000"/>
          <w:sz w:val="20"/>
        </w:rPr>
        <w:t>but at the same time, the idea of seeing the Angel of Death again was horribly alluring.</w:t>
      </w:r>
    </w:p>
    <w:p w14:paraId="519A6101"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It was a temptation, truly it was. Jim look at Nick.</w:t>
      </w:r>
    </w:p>
    <w:p w14:paraId="5E155412" w14:textId="68C9E9AA"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Someone who</w:t>
      </w:r>
      <w:r>
        <w:rPr>
          <w:rFonts w:ascii="Verdana" w:hAnsi="Verdana"/>
          <w:color w:val="000000"/>
          <w:sz w:val="20"/>
        </w:rPr>
        <w:t>’s</w:t>
      </w:r>
      <w:r w:rsidR="00A03A77" w:rsidRPr="001D025A">
        <w:rPr>
          <w:rFonts w:ascii="Verdana" w:hAnsi="Verdana"/>
          <w:color w:val="000000"/>
          <w:sz w:val="20"/>
        </w:rPr>
        <w:t xml:space="preserve"> dying anyway,</w:t>
      </w:r>
      <w:r>
        <w:rPr>
          <w:rFonts w:ascii="Verdana" w:hAnsi="Verdana"/>
          <w:color w:val="000000"/>
          <w:sz w:val="20"/>
        </w:rPr>
        <w:t xml:space="preserve">” </w:t>
      </w:r>
      <w:r w:rsidR="00A03A77" w:rsidRPr="001D025A">
        <w:rPr>
          <w:rFonts w:ascii="Verdana" w:hAnsi="Verdana"/>
          <w:color w:val="000000"/>
          <w:sz w:val="20"/>
        </w:rPr>
        <w:t>Nick said.</w:t>
      </w:r>
      <w:r>
        <w:rPr>
          <w:rFonts w:ascii="Verdana" w:hAnsi="Verdana"/>
          <w:color w:val="000000"/>
          <w:sz w:val="20"/>
        </w:rPr>
        <w:t xml:space="preserve"> “</w:t>
      </w:r>
      <w:r w:rsidR="00A03A77" w:rsidRPr="001D025A">
        <w:rPr>
          <w:rFonts w:ascii="Verdana" w:hAnsi="Verdana"/>
          <w:color w:val="000000"/>
          <w:sz w:val="20"/>
        </w:rPr>
        <w:t>You</w:t>
      </w:r>
      <w:r>
        <w:rPr>
          <w:rFonts w:ascii="Verdana" w:hAnsi="Verdana"/>
          <w:color w:val="000000"/>
          <w:sz w:val="20"/>
        </w:rPr>
        <w:t>’d</w:t>
      </w:r>
      <w:r w:rsidR="00A03A77" w:rsidRPr="001D025A">
        <w:rPr>
          <w:rFonts w:ascii="Verdana" w:hAnsi="Verdana"/>
          <w:color w:val="000000"/>
          <w:sz w:val="20"/>
        </w:rPr>
        <w:t xml:space="preserve"> be putting him out of his misery, y</w:t>
      </w:r>
      <w:r>
        <w:rPr>
          <w:rFonts w:ascii="Verdana" w:hAnsi="Verdana"/>
          <w:color w:val="000000"/>
          <w:sz w:val="20"/>
        </w:rPr>
        <w:t>’</w:t>
      </w:r>
      <w:r w:rsidR="00A03A77" w:rsidRPr="001D025A">
        <w:rPr>
          <w:rFonts w:ascii="Verdana" w:hAnsi="Verdana"/>
          <w:color w:val="000000"/>
          <w:sz w:val="20"/>
        </w:rPr>
        <w:t>know? It</w:t>
      </w:r>
      <w:r>
        <w:rPr>
          <w:rFonts w:ascii="Verdana" w:hAnsi="Verdana"/>
          <w:color w:val="000000"/>
          <w:sz w:val="20"/>
        </w:rPr>
        <w:t>’d</w:t>
      </w:r>
      <w:r w:rsidR="00A03A77" w:rsidRPr="001D025A">
        <w:rPr>
          <w:rFonts w:ascii="Verdana" w:hAnsi="Verdana"/>
          <w:color w:val="000000"/>
          <w:sz w:val="20"/>
        </w:rPr>
        <w:t xml:space="preserve"> be a kindness, really.</w:t>
      </w:r>
      <w:r>
        <w:rPr>
          <w:rFonts w:ascii="Verdana" w:hAnsi="Verdana"/>
          <w:color w:val="000000"/>
          <w:sz w:val="20"/>
        </w:rPr>
        <w:t>”</w:t>
      </w:r>
    </w:p>
    <w:p w14:paraId="14AF5FCD" w14:textId="06F5BF29"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looked into Nick</w:t>
      </w:r>
      <w:r w:rsidR="001D025A">
        <w:rPr>
          <w:rFonts w:ascii="Verdana" w:hAnsi="Verdana"/>
          <w:color w:val="000000"/>
          <w:sz w:val="20"/>
        </w:rPr>
        <w:t>’s</w:t>
      </w:r>
      <w:r w:rsidRPr="001D025A">
        <w:rPr>
          <w:rFonts w:ascii="Verdana" w:hAnsi="Verdana"/>
          <w:color w:val="000000"/>
          <w:sz w:val="20"/>
        </w:rPr>
        <w:t xml:space="preserve"> eyes</w:t>
      </w:r>
      <w:r w:rsidR="00154FAE">
        <w:rPr>
          <w:rFonts w:ascii="Verdana" w:hAnsi="Verdana"/>
          <w:color w:val="000000"/>
          <w:sz w:val="20"/>
        </w:rPr>
        <w:t xml:space="preserve"> — </w:t>
      </w:r>
      <w:r w:rsidRPr="001D025A">
        <w:rPr>
          <w:rFonts w:ascii="Verdana" w:hAnsi="Verdana"/>
          <w:color w:val="000000"/>
          <w:sz w:val="20"/>
        </w:rPr>
        <w:t>brown eyes, dark and deep-set. Jim looked into those eyes long and hard, and he saw what there was to see there, and he shivered.</w:t>
      </w:r>
    </w:p>
    <w:p w14:paraId="26FB0355" w14:textId="4DA30DA6"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saw emptiness there, and darkness, and a deliberate hiding of any light that might lie beyond. There was a purity and simplicity to that darkness that was not quite like anything Jim had ever seen in a man</w:t>
      </w:r>
      <w:r w:rsidR="001D025A">
        <w:rPr>
          <w:rFonts w:ascii="Verdana" w:hAnsi="Verdana"/>
          <w:color w:val="000000"/>
          <w:sz w:val="20"/>
        </w:rPr>
        <w:t>’s</w:t>
      </w:r>
      <w:r w:rsidRPr="001D025A">
        <w:rPr>
          <w:rFonts w:ascii="Verdana" w:hAnsi="Verdana"/>
          <w:color w:val="000000"/>
          <w:sz w:val="20"/>
        </w:rPr>
        <w:t xml:space="preserve"> eyes before.</w:t>
      </w:r>
    </w:p>
    <w:p w14:paraId="2E8B675E" w14:textId="1A7CBE8E"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He remembered his mother saying that men were more interesting than angels, that there was more</w:t>
      </w:r>
      <w:r w:rsidRPr="001D025A">
        <w:rPr>
          <w:rStyle w:val="01Text"/>
          <w:rFonts w:ascii="Verdana" w:hAnsi="Verdana"/>
          <w:color w:val="000000"/>
          <w:sz w:val="20"/>
        </w:rPr>
        <w:t xml:space="preserve"> </w:t>
      </w:r>
      <w:r w:rsidRPr="001D025A">
        <w:rPr>
          <w:rStyle w:val="00Text"/>
          <w:rFonts w:ascii="Verdana" w:hAnsi="Verdana"/>
          <w:color w:val="000000"/>
          <w:sz w:val="20"/>
        </w:rPr>
        <w:t>to</w:t>
      </w:r>
      <w:r w:rsidRPr="001D025A">
        <w:rPr>
          <w:rStyle w:val="01Text"/>
          <w:rFonts w:ascii="Verdana" w:hAnsi="Verdana"/>
          <w:color w:val="000000"/>
          <w:sz w:val="20"/>
        </w:rPr>
        <w:t xml:space="preserve"> </w:t>
      </w:r>
      <w:r w:rsidRPr="001D025A">
        <w:rPr>
          <w:rFonts w:ascii="Verdana" w:hAnsi="Verdana"/>
          <w:color w:val="000000"/>
          <w:sz w:val="20"/>
        </w:rPr>
        <w:t>them, and he knew she</w:t>
      </w:r>
      <w:r w:rsidR="001D025A">
        <w:rPr>
          <w:rFonts w:ascii="Verdana" w:hAnsi="Verdana"/>
          <w:color w:val="000000"/>
          <w:sz w:val="20"/>
        </w:rPr>
        <w:t>’d</w:t>
      </w:r>
      <w:r w:rsidRPr="001D025A">
        <w:rPr>
          <w:rFonts w:ascii="Verdana" w:hAnsi="Verdana"/>
          <w:color w:val="000000"/>
          <w:sz w:val="20"/>
        </w:rPr>
        <w:t xml:space="preserve"> been right.</w:t>
      </w:r>
    </w:p>
    <w:p w14:paraId="4BA424C1" w14:textId="29FFF30C"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It</w:t>
      </w:r>
      <w:r>
        <w:rPr>
          <w:rFonts w:ascii="Verdana" w:hAnsi="Verdana"/>
          <w:color w:val="000000"/>
          <w:sz w:val="20"/>
        </w:rPr>
        <w:t>’s</w:t>
      </w:r>
      <w:r w:rsidR="00A03A77" w:rsidRPr="001D025A">
        <w:rPr>
          <w:rFonts w:ascii="Verdana" w:hAnsi="Verdana"/>
          <w:color w:val="000000"/>
          <w:sz w:val="20"/>
        </w:rPr>
        <w:t xml:space="preserve"> not for us to play God,</w:t>
      </w:r>
      <w:r>
        <w:rPr>
          <w:rFonts w:ascii="Verdana" w:hAnsi="Verdana"/>
          <w:color w:val="000000"/>
          <w:sz w:val="20"/>
        </w:rPr>
        <w:t xml:space="preserve">” </w:t>
      </w:r>
      <w:r w:rsidR="00A03A77" w:rsidRPr="001D025A">
        <w:rPr>
          <w:rFonts w:ascii="Verdana" w:hAnsi="Verdana"/>
          <w:color w:val="000000"/>
          <w:sz w:val="20"/>
        </w:rPr>
        <w:t>Jim said.</w:t>
      </w:r>
    </w:p>
    <w:p w14:paraId="0BECA124" w14:textId="32015C6B"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What?</w:t>
      </w:r>
      <w:r>
        <w:rPr>
          <w:rFonts w:ascii="Verdana" w:hAnsi="Verdana"/>
          <w:color w:val="000000"/>
          <w:sz w:val="20"/>
        </w:rPr>
        <w:t xml:space="preserve">” </w:t>
      </w:r>
      <w:r w:rsidR="00A03A77" w:rsidRPr="001D025A">
        <w:rPr>
          <w:rFonts w:ascii="Verdana" w:hAnsi="Verdana"/>
          <w:color w:val="000000"/>
          <w:sz w:val="20"/>
        </w:rPr>
        <w:t>Nick said, backing off a little from Jim</w:t>
      </w:r>
      <w:r>
        <w:rPr>
          <w:rFonts w:ascii="Verdana" w:hAnsi="Verdana"/>
          <w:color w:val="000000"/>
          <w:sz w:val="20"/>
        </w:rPr>
        <w:t>’s</w:t>
      </w:r>
      <w:r w:rsidR="00A03A77" w:rsidRPr="001D025A">
        <w:rPr>
          <w:rFonts w:ascii="Verdana" w:hAnsi="Verdana"/>
          <w:color w:val="000000"/>
          <w:sz w:val="20"/>
        </w:rPr>
        <w:t xml:space="preserve"> gaze.</w:t>
      </w:r>
      <w:r>
        <w:rPr>
          <w:rFonts w:ascii="Verdana" w:hAnsi="Verdana"/>
          <w:color w:val="000000"/>
          <w:sz w:val="20"/>
        </w:rPr>
        <w:t xml:space="preserve"> “</w:t>
      </w:r>
      <w:r w:rsidR="00A03A77" w:rsidRPr="001D025A">
        <w:rPr>
          <w:rFonts w:ascii="Verdana" w:hAnsi="Verdana"/>
          <w:color w:val="000000"/>
          <w:sz w:val="20"/>
        </w:rPr>
        <w:t>Okay, maybe that</w:t>
      </w:r>
      <w:r>
        <w:rPr>
          <w:rFonts w:ascii="Verdana" w:hAnsi="Verdana"/>
          <w:color w:val="000000"/>
          <w:sz w:val="20"/>
        </w:rPr>
        <w:t>’s</w:t>
      </w:r>
      <w:r w:rsidR="00A03A77" w:rsidRPr="001D025A">
        <w:rPr>
          <w:rFonts w:ascii="Verdana" w:hAnsi="Verdana"/>
          <w:color w:val="000000"/>
          <w:sz w:val="20"/>
        </w:rPr>
        <w:t xml:space="preserve"> not such a great idea, killing someone, but just waiting...</w:t>
      </w:r>
      <w:r>
        <w:rPr>
          <w:rFonts w:ascii="Verdana" w:hAnsi="Verdana"/>
          <w:color w:val="000000"/>
          <w:sz w:val="20"/>
        </w:rPr>
        <w:t>”</w:t>
      </w:r>
    </w:p>
    <w:p w14:paraId="3B099168" w14:textId="73472894"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 can stop now,</w:t>
      </w:r>
      <w:r>
        <w:rPr>
          <w:rFonts w:ascii="Verdana" w:hAnsi="Verdana"/>
          <w:color w:val="000000"/>
          <w:sz w:val="20"/>
        </w:rPr>
        <w:t xml:space="preserve">” </w:t>
      </w:r>
      <w:r w:rsidR="00A03A77" w:rsidRPr="001D025A">
        <w:rPr>
          <w:rFonts w:ascii="Verdana" w:hAnsi="Verdana"/>
          <w:color w:val="000000"/>
          <w:sz w:val="20"/>
        </w:rPr>
        <w:t>Jim said, interrupting him and looking away.</w:t>
      </w:r>
    </w:p>
    <w:p w14:paraId="509B66DC" w14:textId="77777777"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What?</w:t>
      </w:r>
      <w:r>
        <w:rPr>
          <w:rFonts w:ascii="Verdana" w:hAnsi="Verdana"/>
          <w:color w:val="000000"/>
          <w:sz w:val="20"/>
        </w:rPr>
        <w:t>”</w:t>
      </w:r>
    </w:p>
    <w:p w14:paraId="390BBA4D" w14:textId="23720D59"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know you. I</w:t>
      </w:r>
      <w:r>
        <w:rPr>
          <w:rFonts w:ascii="Verdana" w:hAnsi="Verdana"/>
          <w:color w:val="000000"/>
          <w:sz w:val="20"/>
        </w:rPr>
        <w:t xml:space="preserve">’ve </w:t>
      </w:r>
      <w:r w:rsidR="00A03A77" w:rsidRPr="001D025A">
        <w:rPr>
          <w:rFonts w:ascii="Verdana" w:hAnsi="Verdana"/>
          <w:color w:val="000000"/>
          <w:sz w:val="20"/>
        </w:rPr>
        <w:t>seen enough.</w:t>
      </w:r>
      <w:r>
        <w:rPr>
          <w:rFonts w:ascii="Verdana" w:hAnsi="Verdana"/>
          <w:color w:val="000000"/>
          <w:sz w:val="20"/>
        </w:rPr>
        <w:t xml:space="preserve">” </w:t>
      </w:r>
      <w:r w:rsidR="00A03A77" w:rsidRPr="001D025A">
        <w:rPr>
          <w:rFonts w:ascii="Verdana" w:hAnsi="Verdana"/>
          <w:color w:val="000000"/>
          <w:sz w:val="20"/>
        </w:rPr>
        <w:t>Jim looked up at the ceiling, at the off-white acoustic tile.</w:t>
      </w:r>
    </w:p>
    <w:p w14:paraId="656E15C9" w14:textId="494E56BB"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 xml:space="preserve">Jim, </w:t>
      </w:r>
      <w:r>
        <w:rPr>
          <w:rFonts w:ascii="Verdana" w:hAnsi="Verdana"/>
          <w:color w:val="000000"/>
          <w:sz w:val="20"/>
        </w:rPr>
        <w:t>I’m</w:t>
      </w:r>
      <w:r w:rsidR="00A03A77" w:rsidRPr="001D025A">
        <w:rPr>
          <w:rFonts w:ascii="Verdana" w:hAnsi="Verdana"/>
          <w:color w:val="000000"/>
          <w:sz w:val="20"/>
        </w:rPr>
        <w:t xml:space="preserve"> just tryin</w:t>
      </w:r>
      <w:r>
        <w:rPr>
          <w:rFonts w:ascii="Verdana" w:hAnsi="Verdana"/>
          <w:color w:val="000000"/>
          <w:sz w:val="20"/>
        </w:rPr>
        <w:t>’</w:t>
      </w:r>
      <w:r w:rsidR="00A03A77" w:rsidRPr="001D025A">
        <w:rPr>
          <w:rFonts w:ascii="Verdana" w:hAnsi="Verdana"/>
          <w:color w:val="000000"/>
          <w:sz w:val="20"/>
        </w:rPr>
        <w:t xml:space="preserve"> to be helpful...</w:t>
      </w:r>
      <w:r>
        <w:rPr>
          <w:rFonts w:ascii="Verdana" w:hAnsi="Verdana"/>
          <w:color w:val="000000"/>
          <w:sz w:val="20"/>
        </w:rPr>
        <w:t>”</w:t>
      </w:r>
    </w:p>
    <w:p w14:paraId="10F38C8A" w14:textId="404DB477" w:rsidR="00A03A77" w:rsidRP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w:t>
      </w:r>
      <w:r>
        <w:rPr>
          <w:rFonts w:ascii="Verdana" w:hAnsi="Verdana"/>
          <w:color w:val="000000"/>
          <w:sz w:val="20"/>
        </w:rPr>
        <w:t>’re</w:t>
      </w:r>
      <w:r w:rsidR="00A03A77" w:rsidRPr="001D025A">
        <w:rPr>
          <w:rFonts w:ascii="Verdana" w:hAnsi="Verdana"/>
          <w:color w:val="000000"/>
          <w:sz w:val="20"/>
        </w:rPr>
        <w:t xml:space="preserve"> tempting me, Nick, and I do</w:t>
      </w:r>
      <w:r>
        <w:rPr>
          <w:rFonts w:ascii="Verdana" w:hAnsi="Verdana"/>
          <w:color w:val="000000"/>
          <w:sz w:val="20"/>
        </w:rPr>
        <w:t>n’t</w:t>
      </w:r>
      <w:r w:rsidR="00A03A77" w:rsidRPr="001D025A">
        <w:rPr>
          <w:rFonts w:ascii="Verdana" w:hAnsi="Verdana"/>
          <w:color w:val="000000"/>
          <w:sz w:val="20"/>
        </w:rPr>
        <w:t xml:space="preserve"> want that. I</w:t>
      </w:r>
      <w:r>
        <w:rPr>
          <w:rFonts w:ascii="Verdana" w:hAnsi="Verdana"/>
          <w:color w:val="000000"/>
          <w:sz w:val="20"/>
        </w:rPr>
        <w:t xml:space="preserve">’ve </w:t>
      </w:r>
      <w:r w:rsidR="00A03A77" w:rsidRPr="001D025A">
        <w:rPr>
          <w:rFonts w:ascii="Verdana" w:hAnsi="Verdana"/>
          <w:color w:val="000000"/>
          <w:sz w:val="20"/>
        </w:rPr>
        <w:t>seen enough. I</w:t>
      </w:r>
      <w:r>
        <w:rPr>
          <w:rFonts w:ascii="Verdana" w:hAnsi="Verdana"/>
          <w:color w:val="000000"/>
          <w:sz w:val="20"/>
        </w:rPr>
        <w:t>’ll</w:t>
      </w:r>
      <w:r w:rsidR="00A03A77" w:rsidRPr="001D025A">
        <w:rPr>
          <w:rFonts w:ascii="Verdana" w:hAnsi="Verdana"/>
          <w:color w:val="000000"/>
          <w:sz w:val="20"/>
        </w:rPr>
        <w:t xml:space="preserve"> be going home now.</w:t>
      </w:r>
      <w:r>
        <w:rPr>
          <w:rFonts w:ascii="Verdana" w:hAnsi="Verdana"/>
          <w:color w:val="000000"/>
          <w:sz w:val="20"/>
        </w:rPr>
        <w:t xml:space="preserve">” </w:t>
      </w:r>
      <w:r w:rsidR="00A03A77" w:rsidRPr="001D025A">
        <w:rPr>
          <w:rFonts w:ascii="Verdana" w:hAnsi="Verdana"/>
          <w:color w:val="000000"/>
          <w:sz w:val="20"/>
        </w:rPr>
        <w:t>He started to turn away.</w:t>
      </w:r>
    </w:p>
    <w:p w14:paraId="7385A52C" w14:textId="77777777"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caught his arm.</w:t>
      </w:r>
      <w:r w:rsidR="001D025A">
        <w:rPr>
          <w:rFonts w:ascii="Verdana" w:hAnsi="Verdana"/>
          <w:color w:val="000000"/>
          <w:sz w:val="20"/>
        </w:rPr>
        <w:t xml:space="preserve"> “</w:t>
      </w:r>
      <w:r w:rsidRPr="001D025A">
        <w:rPr>
          <w:rFonts w:ascii="Verdana" w:hAnsi="Verdana"/>
          <w:color w:val="000000"/>
          <w:sz w:val="20"/>
        </w:rPr>
        <w:t>Home? But you wanted another look at the Angel of Death!</w:t>
      </w:r>
      <w:r w:rsidR="001D025A">
        <w:rPr>
          <w:rFonts w:ascii="Verdana" w:hAnsi="Verdana"/>
          <w:color w:val="000000"/>
          <w:sz w:val="20"/>
        </w:rPr>
        <w:t>”</w:t>
      </w:r>
    </w:p>
    <w:p w14:paraId="4F713700" w14:textId="2B80B7C3"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Reckon I</w:t>
      </w:r>
      <w:r>
        <w:rPr>
          <w:rFonts w:ascii="Verdana" w:hAnsi="Verdana"/>
          <w:color w:val="000000"/>
          <w:sz w:val="20"/>
        </w:rPr>
        <w:t xml:space="preserve">’ve </w:t>
      </w:r>
      <w:r w:rsidR="00A03A77" w:rsidRPr="001D025A">
        <w:rPr>
          <w:rFonts w:ascii="Verdana" w:hAnsi="Verdana"/>
          <w:color w:val="000000"/>
          <w:sz w:val="20"/>
        </w:rPr>
        <w:t>seen enough angels for now,</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 xml:space="preserve">More than my share, </w:t>
      </w:r>
      <w:r>
        <w:rPr>
          <w:rFonts w:ascii="Verdana" w:hAnsi="Verdana"/>
          <w:color w:val="000000"/>
          <w:sz w:val="20"/>
        </w:rPr>
        <w:t>I’m</w:t>
      </w:r>
      <w:r w:rsidR="00A03A77" w:rsidRPr="001D025A">
        <w:rPr>
          <w:rFonts w:ascii="Verdana" w:hAnsi="Verdana"/>
          <w:color w:val="000000"/>
          <w:sz w:val="20"/>
        </w:rPr>
        <w:t xml:space="preserve"> thinking.</w:t>
      </w:r>
      <w:r>
        <w:rPr>
          <w:rFonts w:ascii="Verdana" w:hAnsi="Verdana"/>
          <w:color w:val="000000"/>
          <w:sz w:val="20"/>
        </w:rPr>
        <w:t>”</w:t>
      </w:r>
    </w:p>
    <w:p w14:paraId="55E06A07" w14:textId="436A6D6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One quick look at the Angel of Death?</w:t>
      </w:r>
      <w:r>
        <w:rPr>
          <w:rFonts w:ascii="Verdana" w:hAnsi="Verdana"/>
          <w:color w:val="000000"/>
          <w:sz w:val="20"/>
        </w:rPr>
        <w:t xml:space="preserve">” </w:t>
      </w:r>
      <w:r w:rsidR="00A03A77" w:rsidRPr="001D025A">
        <w:rPr>
          <w:rFonts w:ascii="Verdana" w:hAnsi="Verdana"/>
          <w:color w:val="000000"/>
          <w:sz w:val="20"/>
        </w:rPr>
        <w:t>Nick sounded almost angry.</w:t>
      </w:r>
      <w:r>
        <w:rPr>
          <w:rFonts w:ascii="Verdana" w:hAnsi="Verdana"/>
          <w:color w:val="000000"/>
          <w:sz w:val="20"/>
        </w:rPr>
        <w:t xml:space="preserve"> “</w:t>
      </w:r>
      <w:r w:rsidR="00A03A77" w:rsidRPr="001D025A">
        <w:rPr>
          <w:rFonts w:ascii="Verdana" w:hAnsi="Verdana"/>
          <w:color w:val="000000"/>
          <w:sz w:val="20"/>
        </w:rPr>
        <w:t>That</w:t>
      </w:r>
      <w:r>
        <w:rPr>
          <w:rFonts w:ascii="Verdana" w:hAnsi="Verdana"/>
          <w:color w:val="000000"/>
          <w:sz w:val="20"/>
        </w:rPr>
        <w:t>’s</w:t>
      </w:r>
      <w:r w:rsidR="00A03A77" w:rsidRPr="001D025A">
        <w:rPr>
          <w:rFonts w:ascii="Verdana" w:hAnsi="Verdana"/>
          <w:color w:val="000000"/>
          <w:sz w:val="20"/>
        </w:rPr>
        <w:t xml:space="preserve"> enough for you? I thought you</w:t>
      </w:r>
      <w:r>
        <w:rPr>
          <w:rFonts w:ascii="Verdana" w:hAnsi="Verdana"/>
          <w:color w:val="000000"/>
          <w:sz w:val="20"/>
        </w:rPr>
        <w:t>’d</w:t>
      </w:r>
      <w:r w:rsidR="00A03A77" w:rsidRPr="001D025A">
        <w:rPr>
          <w:rFonts w:ascii="Verdana" w:hAnsi="Verdana"/>
          <w:color w:val="000000"/>
          <w:sz w:val="20"/>
        </w:rPr>
        <w:t xml:space="preserve"> said you</w:t>
      </w:r>
      <w:r>
        <w:rPr>
          <w:rFonts w:ascii="Verdana" w:hAnsi="Verdana"/>
          <w:color w:val="000000"/>
          <w:sz w:val="20"/>
        </w:rPr>
        <w:t>’d</w:t>
      </w:r>
      <w:r w:rsidR="00A03A77" w:rsidRPr="001D025A">
        <w:rPr>
          <w:rFonts w:ascii="Verdana" w:hAnsi="Verdana"/>
          <w:color w:val="000000"/>
          <w:sz w:val="20"/>
        </w:rPr>
        <w:t xml:space="preserve"> been waitin</w:t>
      </w:r>
      <w:r>
        <w:rPr>
          <w:rFonts w:ascii="Verdana" w:hAnsi="Verdana"/>
          <w:color w:val="000000"/>
          <w:sz w:val="20"/>
        </w:rPr>
        <w:t>’</w:t>
      </w:r>
      <w:r w:rsidR="00A03A77" w:rsidRPr="001D025A">
        <w:rPr>
          <w:rFonts w:ascii="Verdana" w:hAnsi="Verdana"/>
          <w:color w:val="000000"/>
          <w:sz w:val="20"/>
        </w:rPr>
        <w:t xml:space="preserve"> all your life to see and angel, and you get half a glimpse, and you</w:t>
      </w:r>
      <w:r>
        <w:rPr>
          <w:rFonts w:ascii="Verdana" w:hAnsi="Verdana"/>
          <w:color w:val="000000"/>
          <w:sz w:val="20"/>
        </w:rPr>
        <w:t>’re</w:t>
      </w:r>
      <w:r w:rsidR="00A03A77" w:rsidRPr="001D025A">
        <w:rPr>
          <w:rFonts w:ascii="Verdana" w:hAnsi="Verdana"/>
          <w:color w:val="000000"/>
          <w:sz w:val="20"/>
        </w:rPr>
        <w:t xml:space="preserve"> ready to pack it up and go home?</w:t>
      </w:r>
      <w:r>
        <w:rPr>
          <w:rFonts w:ascii="Verdana" w:hAnsi="Verdana"/>
          <w:color w:val="000000"/>
          <w:sz w:val="20"/>
        </w:rPr>
        <w:t>”</w:t>
      </w:r>
    </w:p>
    <w:p w14:paraId="300671AE" w14:textId="1D52C704"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w:t>
      </w:r>
      <w:r>
        <w:rPr>
          <w:rFonts w:ascii="Verdana" w:hAnsi="Verdana"/>
          <w:color w:val="000000"/>
          <w:sz w:val="20"/>
        </w:rPr>
        <w:t xml:space="preserve">’ve </w:t>
      </w:r>
      <w:r w:rsidR="00A03A77" w:rsidRPr="001D025A">
        <w:rPr>
          <w:rFonts w:ascii="Verdana" w:hAnsi="Verdana"/>
          <w:color w:val="000000"/>
          <w:sz w:val="20"/>
        </w:rPr>
        <w:t>had more than a glimpse,</w:t>
      </w:r>
      <w:r>
        <w:rPr>
          <w:rFonts w:ascii="Verdana" w:hAnsi="Verdana"/>
          <w:color w:val="000000"/>
          <w:sz w:val="20"/>
        </w:rPr>
        <w:t xml:space="preserve">” </w:t>
      </w:r>
      <w:r w:rsidR="00A03A77" w:rsidRPr="001D025A">
        <w:rPr>
          <w:rFonts w:ascii="Verdana" w:hAnsi="Verdana"/>
          <w:color w:val="000000"/>
          <w:sz w:val="20"/>
        </w:rPr>
        <w:t>Jim said.</w:t>
      </w:r>
      <w:r>
        <w:rPr>
          <w:rFonts w:ascii="Verdana" w:hAnsi="Verdana"/>
          <w:color w:val="000000"/>
          <w:sz w:val="20"/>
        </w:rPr>
        <w:t xml:space="preserve"> “</w:t>
      </w:r>
      <w:r w:rsidR="00A03A77" w:rsidRPr="001D025A">
        <w:rPr>
          <w:rFonts w:ascii="Verdana" w:hAnsi="Verdana"/>
          <w:color w:val="000000"/>
          <w:sz w:val="20"/>
        </w:rPr>
        <w:t>Seems to me I drove halfway across Virginia with an angel beside me.</w:t>
      </w:r>
      <w:r>
        <w:rPr>
          <w:rFonts w:ascii="Verdana" w:hAnsi="Verdana"/>
          <w:color w:val="000000"/>
          <w:sz w:val="20"/>
        </w:rPr>
        <w:t>”</w:t>
      </w:r>
    </w:p>
    <w:p w14:paraId="04B17857" w14:textId="09215E7E"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frowned.</w:t>
      </w:r>
      <w:r w:rsidR="001D025A">
        <w:rPr>
          <w:rFonts w:ascii="Verdana" w:hAnsi="Verdana"/>
          <w:color w:val="000000"/>
          <w:sz w:val="20"/>
        </w:rPr>
        <w:t xml:space="preserve"> “</w:t>
      </w:r>
      <w:r w:rsidRPr="001D025A">
        <w:rPr>
          <w:rFonts w:ascii="Verdana" w:hAnsi="Verdana"/>
          <w:color w:val="000000"/>
          <w:sz w:val="20"/>
        </w:rPr>
        <w:t>Your guardian angel, you mean? You think you needed an angel to protect you from me, because I suggested you might want to end the sufferin</w:t>
      </w:r>
      <w:r w:rsidR="001D025A">
        <w:rPr>
          <w:rFonts w:ascii="Verdana" w:hAnsi="Verdana"/>
          <w:color w:val="000000"/>
          <w:sz w:val="20"/>
        </w:rPr>
        <w:t>’</w:t>
      </w:r>
      <w:r w:rsidRPr="001D025A">
        <w:rPr>
          <w:rFonts w:ascii="Verdana" w:hAnsi="Verdana"/>
          <w:color w:val="000000"/>
          <w:sz w:val="20"/>
        </w:rPr>
        <w:t xml:space="preserve"> of some poor sick old man?</w:t>
      </w:r>
      <w:r w:rsidR="001D025A">
        <w:rPr>
          <w:rFonts w:ascii="Verdana" w:hAnsi="Verdana"/>
          <w:color w:val="000000"/>
          <w:sz w:val="20"/>
        </w:rPr>
        <w:t>”</w:t>
      </w:r>
    </w:p>
    <w:p w14:paraId="0019A9CF" w14:textId="14EA5C10" w:rsid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Jim shook his head.</w:t>
      </w:r>
      <w:r w:rsidR="001D025A">
        <w:rPr>
          <w:rFonts w:ascii="Verdana" w:hAnsi="Verdana"/>
          <w:color w:val="000000"/>
          <w:sz w:val="20"/>
        </w:rPr>
        <w:t xml:space="preserve"> “</w:t>
      </w:r>
      <w:r w:rsidRPr="001D025A">
        <w:rPr>
          <w:rFonts w:ascii="Verdana" w:hAnsi="Verdana"/>
          <w:color w:val="000000"/>
          <w:sz w:val="20"/>
        </w:rPr>
        <w:t>No, Nick,</w:t>
      </w:r>
      <w:r w:rsidR="001D025A">
        <w:rPr>
          <w:rFonts w:ascii="Verdana" w:hAnsi="Verdana"/>
          <w:color w:val="000000"/>
          <w:sz w:val="20"/>
        </w:rPr>
        <w:t xml:space="preserve">” </w:t>
      </w:r>
      <w:r w:rsidRPr="001D025A">
        <w:rPr>
          <w:rFonts w:ascii="Verdana" w:hAnsi="Verdana"/>
          <w:color w:val="000000"/>
          <w:sz w:val="20"/>
        </w:rPr>
        <w:t>he said gently.</w:t>
      </w:r>
      <w:r w:rsidR="001D025A">
        <w:rPr>
          <w:rFonts w:ascii="Verdana" w:hAnsi="Verdana"/>
          <w:color w:val="000000"/>
          <w:sz w:val="20"/>
        </w:rPr>
        <w:t xml:space="preserve"> “</w:t>
      </w:r>
      <w:r w:rsidRPr="001D025A">
        <w:rPr>
          <w:rFonts w:ascii="Verdana" w:hAnsi="Verdana"/>
          <w:color w:val="000000"/>
          <w:sz w:val="20"/>
        </w:rPr>
        <w:t>I</w:t>
      </w:r>
      <w:r w:rsidRPr="001D025A">
        <w:rPr>
          <w:rStyle w:val="01Text"/>
          <w:rFonts w:ascii="Verdana" w:hAnsi="Verdana"/>
          <w:color w:val="000000"/>
          <w:sz w:val="20"/>
        </w:rPr>
        <w:t xml:space="preserve"> </w:t>
      </w:r>
      <w:r w:rsidRPr="001D025A">
        <w:rPr>
          <w:rStyle w:val="00Text"/>
          <w:rFonts w:ascii="Verdana" w:hAnsi="Verdana"/>
          <w:color w:val="000000"/>
          <w:sz w:val="20"/>
        </w:rPr>
        <w:t>know</w:t>
      </w:r>
      <w:r w:rsidRPr="001D025A">
        <w:rPr>
          <w:rStyle w:val="01Text"/>
          <w:rFonts w:ascii="Verdana" w:hAnsi="Verdana"/>
          <w:color w:val="000000"/>
          <w:sz w:val="20"/>
        </w:rPr>
        <w:t xml:space="preserve"> </w:t>
      </w:r>
      <w:r w:rsidRPr="001D025A">
        <w:rPr>
          <w:rFonts w:ascii="Verdana" w:hAnsi="Verdana"/>
          <w:color w:val="000000"/>
          <w:sz w:val="20"/>
        </w:rPr>
        <w:t>who you are. I</w:t>
      </w:r>
      <w:r w:rsidR="001D025A">
        <w:rPr>
          <w:rFonts w:ascii="Verdana" w:hAnsi="Verdana"/>
          <w:color w:val="000000"/>
          <w:sz w:val="20"/>
        </w:rPr>
        <w:t>’ll</w:t>
      </w:r>
      <w:r w:rsidRPr="001D025A">
        <w:rPr>
          <w:rFonts w:ascii="Verdana" w:hAnsi="Verdana"/>
          <w:color w:val="000000"/>
          <w:sz w:val="20"/>
        </w:rPr>
        <w:t xml:space="preserve"> be going now.</w:t>
      </w:r>
      <w:r w:rsidR="001D025A">
        <w:rPr>
          <w:rFonts w:ascii="Verdana" w:hAnsi="Verdana"/>
          <w:color w:val="000000"/>
          <w:sz w:val="20"/>
        </w:rPr>
        <w:t>”</w:t>
      </w:r>
    </w:p>
    <w:p w14:paraId="35D25CAE" w14:textId="45AADD5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You think so, do you?</w:t>
      </w:r>
      <w:r>
        <w:rPr>
          <w:rFonts w:ascii="Verdana" w:hAnsi="Verdana"/>
          <w:color w:val="000000"/>
          <w:sz w:val="20"/>
        </w:rPr>
        <w:t xml:space="preserve">” </w:t>
      </w:r>
      <w:r w:rsidR="00A03A77" w:rsidRPr="001D025A">
        <w:rPr>
          <w:rFonts w:ascii="Verdana" w:hAnsi="Verdana"/>
          <w:color w:val="000000"/>
          <w:sz w:val="20"/>
        </w:rPr>
        <w:t>Nick</w:t>
      </w:r>
      <w:r>
        <w:rPr>
          <w:rFonts w:ascii="Verdana" w:hAnsi="Verdana"/>
          <w:color w:val="000000"/>
          <w:sz w:val="20"/>
        </w:rPr>
        <w:t>’s</w:t>
      </w:r>
      <w:r w:rsidR="00A03A77" w:rsidRPr="001D025A">
        <w:rPr>
          <w:rFonts w:ascii="Verdana" w:hAnsi="Verdana"/>
          <w:color w:val="000000"/>
          <w:sz w:val="20"/>
        </w:rPr>
        <w:t xml:space="preserve"> voice was suddenly strong; he did not bother with further denials.</w:t>
      </w:r>
    </w:p>
    <w:p w14:paraId="166C9EA1" w14:textId="63ECAC1D" w:rsidR="001D025A" w:rsidRDefault="001D025A" w:rsidP="001D025A">
      <w:pPr>
        <w:suppressAutoHyphens/>
        <w:spacing w:after="0" w:line="240" w:lineRule="auto"/>
        <w:ind w:firstLine="283"/>
        <w:jc w:val="both"/>
        <w:rPr>
          <w:rFonts w:ascii="Verdana" w:hAnsi="Verdana"/>
          <w:color w:val="000000"/>
          <w:sz w:val="20"/>
        </w:rPr>
      </w:pPr>
      <w:r>
        <w:rPr>
          <w:rFonts w:ascii="Verdana" w:hAnsi="Verdana"/>
          <w:color w:val="000000"/>
          <w:sz w:val="20"/>
        </w:rPr>
        <w:t>“</w:t>
      </w:r>
      <w:r w:rsidR="00A03A77" w:rsidRPr="001D025A">
        <w:rPr>
          <w:rFonts w:ascii="Verdana" w:hAnsi="Verdana"/>
          <w:color w:val="000000"/>
          <w:sz w:val="20"/>
        </w:rPr>
        <w:t>I do, Nick. And I reckon I might have a better shot at Heaven than I thought, or you would</w:t>
      </w:r>
      <w:r>
        <w:rPr>
          <w:rFonts w:ascii="Verdana" w:hAnsi="Verdana"/>
          <w:color w:val="000000"/>
          <w:sz w:val="20"/>
        </w:rPr>
        <w:t>n’t</w:t>
      </w:r>
      <w:r w:rsidR="00A03A77" w:rsidRPr="001D025A">
        <w:rPr>
          <w:rFonts w:ascii="Verdana" w:hAnsi="Verdana"/>
          <w:color w:val="000000"/>
          <w:sz w:val="20"/>
        </w:rPr>
        <w:t xml:space="preserve"> have troubled yourself with me.</w:t>
      </w:r>
      <w:r>
        <w:rPr>
          <w:rFonts w:ascii="Verdana" w:hAnsi="Verdana"/>
          <w:color w:val="000000"/>
          <w:sz w:val="20"/>
        </w:rPr>
        <w:t xml:space="preserve">” </w:t>
      </w:r>
      <w:r w:rsidR="00A03A77" w:rsidRPr="001D025A">
        <w:rPr>
          <w:rFonts w:ascii="Verdana" w:hAnsi="Verdana"/>
          <w:color w:val="000000"/>
          <w:sz w:val="20"/>
        </w:rPr>
        <w:t>He thrust out a hand to shake.</w:t>
      </w:r>
      <w:r>
        <w:rPr>
          <w:rFonts w:ascii="Verdana" w:hAnsi="Verdana"/>
          <w:color w:val="000000"/>
          <w:sz w:val="20"/>
        </w:rPr>
        <w:t xml:space="preserve"> “</w:t>
      </w:r>
      <w:r w:rsidR="00A03A77" w:rsidRPr="001D025A">
        <w:rPr>
          <w:rFonts w:ascii="Verdana" w:hAnsi="Verdana"/>
          <w:color w:val="000000"/>
          <w:sz w:val="20"/>
        </w:rPr>
        <w:t>I thank you for that, Nick. A fallen angel is still an angel, and I reckon that one way or another every angel, fallen or not, is God</w:t>
      </w:r>
      <w:r>
        <w:rPr>
          <w:rFonts w:ascii="Verdana" w:hAnsi="Verdana"/>
          <w:color w:val="000000"/>
          <w:sz w:val="20"/>
        </w:rPr>
        <w:t>’s</w:t>
      </w:r>
      <w:r w:rsidR="00A03A77" w:rsidRPr="001D025A">
        <w:rPr>
          <w:rFonts w:ascii="Verdana" w:hAnsi="Verdana"/>
          <w:color w:val="000000"/>
          <w:sz w:val="20"/>
        </w:rPr>
        <w:t xml:space="preserve"> will made manifest.</w:t>
      </w:r>
      <w:r>
        <w:rPr>
          <w:rFonts w:ascii="Verdana" w:hAnsi="Verdana"/>
          <w:color w:val="000000"/>
          <w:sz w:val="20"/>
        </w:rPr>
        <w:t>”</w:t>
      </w:r>
    </w:p>
    <w:p w14:paraId="5F27D3E5" w14:textId="065833B7" w:rsidR="00A03A77"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Nick looked down at the hand, then back up at Jim</w:t>
      </w:r>
      <w:r w:rsidR="001D025A">
        <w:rPr>
          <w:rFonts w:ascii="Verdana" w:hAnsi="Verdana"/>
          <w:color w:val="000000"/>
          <w:sz w:val="20"/>
        </w:rPr>
        <w:t>’s</w:t>
      </w:r>
      <w:r w:rsidRPr="001D025A">
        <w:rPr>
          <w:rFonts w:ascii="Verdana" w:hAnsi="Verdana"/>
          <w:color w:val="000000"/>
          <w:sz w:val="20"/>
        </w:rPr>
        <w:t xml:space="preserve"> face.</w:t>
      </w:r>
    </w:p>
    <w:p w14:paraId="2C39C206" w14:textId="15CF7973" w:rsidR="001D025A" w:rsidRPr="001D025A" w:rsidRDefault="00A03A77" w:rsidP="001D025A">
      <w:pPr>
        <w:suppressAutoHyphens/>
        <w:spacing w:after="0" w:line="240" w:lineRule="auto"/>
        <w:ind w:firstLine="283"/>
        <w:jc w:val="both"/>
        <w:rPr>
          <w:rFonts w:ascii="Verdana" w:hAnsi="Verdana"/>
          <w:color w:val="000000"/>
          <w:sz w:val="20"/>
        </w:rPr>
      </w:pPr>
      <w:r w:rsidRPr="001D025A">
        <w:rPr>
          <w:rFonts w:ascii="Verdana" w:hAnsi="Verdana"/>
          <w:color w:val="000000"/>
          <w:sz w:val="20"/>
        </w:rPr>
        <w:t>And then he vanished, without taking Jim Tuckerman</w:t>
      </w:r>
      <w:r w:rsidR="001D025A">
        <w:rPr>
          <w:rFonts w:ascii="Verdana" w:hAnsi="Verdana"/>
          <w:color w:val="000000"/>
          <w:sz w:val="20"/>
        </w:rPr>
        <w:t>’s</w:t>
      </w:r>
      <w:r w:rsidRPr="001D025A">
        <w:rPr>
          <w:rFonts w:ascii="Verdana" w:hAnsi="Verdana"/>
          <w:color w:val="000000"/>
          <w:sz w:val="20"/>
        </w:rPr>
        <w:t xml:space="preserve"> hand, and he left nothing behind but the odor of brimstone.</w:t>
      </w:r>
    </w:p>
    <w:p w14:paraId="2C4ED2B7" w14:textId="3ED529FC" w:rsidR="001D025A" w:rsidRPr="001D025A" w:rsidRDefault="001D025A" w:rsidP="001D025A">
      <w:pPr>
        <w:suppressAutoHyphens/>
        <w:spacing w:after="0" w:line="240" w:lineRule="auto"/>
        <w:ind w:firstLine="283"/>
        <w:jc w:val="both"/>
        <w:rPr>
          <w:rFonts w:ascii="Verdana" w:hAnsi="Verdana"/>
          <w:color w:val="000000"/>
          <w:sz w:val="20"/>
        </w:rPr>
      </w:pPr>
    </w:p>
    <w:p w14:paraId="10A5D941" w14:textId="77777777" w:rsidR="00974722" w:rsidRPr="00154FAE" w:rsidRDefault="00A03A77" w:rsidP="001D025A">
      <w:pPr>
        <w:suppressAutoHyphens/>
        <w:spacing w:after="0" w:line="240" w:lineRule="auto"/>
        <w:ind w:firstLine="283"/>
        <w:jc w:val="both"/>
        <w:rPr>
          <w:rFonts w:ascii="Verdana" w:hAnsi="Verdana"/>
          <w:i/>
          <w:iCs/>
          <w:color w:val="000000"/>
          <w:sz w:val="20"/>
        </w:rPr>
      </w:pPr>
      <w:r w:rsidRPr="00154FAE">
        <w:rPr>
          <w:rFonts w:ascii="Verdana" w:hAnsi="Verdana"/>
          <w:i/>
          <w:iCs/>
          <w:color w:val="000000"/>
          <w:sz w:val="20"/>
        </w:rPr>
        <w:t>end</w:t>
      </w:r>
    </w:p>
    <w:sectPr w:rsidR="00974722" w:rsidRPr="00154FAE" w:rsidSect="001D025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ED7EE" w14:textId="77777777" w:rsidR="00794560" w:rsidRDefault="00794560" w:rsidP="001D025A">
      <w:pPr>
        <w:spacing w:after="0" w:line="240" w:lineRule="auto"/>
      </w:pPr>
      <w:r>
        <w:separator/>
      </w:r>
    </w:p>
  </w:endnote>
  <w:endnote w:type="continuationSeparator" w:id="0">
    <w:p w14:paraId="56D55BAF" w14:textId="77777777" w:rsidR="00794560" w:rsidRDefault="00794560" w:rsidP="001D0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88E14" w14:textId="77777777" w:rsidR="001D025A" w:rsidRDefault="001D025A"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0D8797" w14:textId="77777777" w:rsidR="001D025A" w:rsidRDefault="001D025A" w:rsidP="001D02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2019" w14:textId="4CB91E2A" w:rsidR="001D025A" w:rsidRPr="00154FAE" w:rsidRDefault="001D025A" w:rsidP="001D025A">
    <w:pPr>
      <w:pStyle w:val="Footer"/>
      <w:ind w:right="360"/>
      <w:rPr>
        <w:rFonts w:ascii="Arial" w:hAnsi="Arial" w:cs="Arial"/>
        <w:color w:val="999999"/>
        <w:sz w:val="20"/>
        <w:lang w:val="ru-RU"/>
      </w:rPr>
    </w:pPr>
    <w:r w:rsidRPr="00154FAE">
      <w:rPr>
        <w:rStyle w:val="PageNumber"/>
        <w:rFonts w:ascii="Arial" w:hAnsi="Arial" w:cs="Arial"/>
        <w:color w:val="999999"/>
        <w:sz w:val="20"/>
        <w:lang w:val="ru-RU"/>
      </w:rPr>
      <w:t xml:space="preserve">Библиотека «Артефакт» — </w:t>
    </w:r>
    <w:r w:rsidRPr="001D025A">
      <w:rPr>
        <w:rStyle w:val="PageNumber"/>
        <w:rFonts w:ascii="Arial" w:hAnsi="Arial" w:cs="Arial"/>
        <w:color w:val="999999"/>
        <w:sz w:val="20"/>
      </w:rPr>
      <w:t>http</w:t>
    </w:r>
    <w:r w:rsidRPr="00154FAE">
      <w:rPr>
        <w:rStyle w:val="PageNumber"/>
        <w:rFonts w:ascii="Arial" w:hAnsi="Arial" w:cs="Arial"/>
        <w:color w:val="999999"/>
        <w:sz w:val="20"/>
        <w:lang w:val="ru-RU"/>
      </w:rPr>
      <w:t>://</w:t>
    </w:r>
    <w:r w:rsidRPr="001D025A">
      <w:rPr>
        <w:rStyle w:val="PageNumber"/>
        <w:rFonts w:ascii="Arial" w:hAnsi="Arial" w:cs="Arial"/>
        <w:color w:val="999999"/>
        <w:sz w:val="20"/>
      </w:rPr>
      <w:t>artefact</w:t>
    </w:r>
    <w:r w:rsidRPr="00154FAE">
      <w:rPr>
        <w:rStyle w:val="PageNumber"/>
        <w:rFonts w:ascii="Arial" w:hAnsi="Arial" w:cs="Arial"/>
        <w:color w:val="999999"/>
        <w:sz w:val="20"/>
        <w:lang w:val="ru-RU"/>
      </w:rPr>
      <w:t>.</w:t>
    </w:r>
    <w:r w:rsidRPr="001D025A">
      <w:rPr>
        <w:rStyle w:val="PageNumber"/>
        <w:rFonts w:ascii="Arial" w:hAnsi="Arial" w:cs="Arial"/>
        <w:color w:val="999999"/>
        <w:sz w:val="20"/>
      </w:rPr>
      <w:t>lib</w:t>
    </w:r>
    <w:r w:rsidRPr="00154FAE">
      <w:rPr>
        <w:rStyle w:val="PageNumber"/>
        <w:rFonts w:ascii="Arial" w:hAnsi="Arial" w:cs="Arial"/>
        <w:color w:val="999999"/>
        <w:sz w:val="20"/>
        <w:lang w:val="ru-RU"/>
      </w:rPr>
      <w:t>.</w:t>
    </w:r>
    <w:r w:rsidRPr="001D025A">
      <w:rPr>
        <w:rStyle w:val="PageNumber"/>
        <w:rFonts w:ascii="Arial" w:hAnsi="Arial" w:cs="Arial"/>
        <w:color w:val="999999"/>
        <w:sz w:val="20"/>
      </w:rPr>
      <w:t>ru</w:t>
    </w:r>
    <w:r w:rsidRPr="00154FA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7635D" w14:textId="77777777" w:rsidR="001D025A" w:rsidRDefault="001D0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2CFDB" w14:textId="77777777" w:rsidR="00794560" w:rsidRDefault="00794560" w:rsidP="001D025A">
      <w:pPr>
        <w:spacing w:after="0" w:line="240" w:lineRule="auto"/>
      </w:pPr>
      <w:r>
        <w:separator/>
      </w:r>
    </w:p>
  </w:footnote>
  <w:footnote w:type="continuationSeparator" w:id="0">
    <w:p w14:paraId="7A9CC6E0" w14:textId="77777777" w:rsidR="00794560" w:rsidRDefault="00794560" w:rsidP="001D0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EC931" w14:textId="77777777" w:rsidR="001D025A" w:rsidRDefault="001D02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87F7" w14:textId="370A90F5" w:rsidR="001D025A" w:rsidRPr="00154FAE" w:rsidRDefault="001D025A" w:rsidP="001D025A">
    <w:pPr>
      <w:pStyle w:val="Header"/>
      <w:rPr>
        <w:rFonts w:ascii="Arial" w:hAnsi="Arial" w:cs="Arial"/>
        <w:color w:val="999999"/>
        <w:sz w:val="20"/>
        <w:lang w:val="ru-RU"/>
      </w:rPr>
    </w:pPr>
    <w:r w:rsidRPr="00154FAE">
      <w:rPr>
        <w:rFonts w:ascii="Arial" w:hAnsi="Arial" w:cs="Arial"/>
        <w:color w:val="999999"/>
        <w:sz w:val="20"/>
        <w:lang w:val="ru-RU"/>
      </w:rPr>
      <w:t xml:space="preserve">Библиотека «Артефакт» — </w:t>
    </w:r>
    <w:r w:rsidRPr="001D025A">
      <w:rPr>
        <w:rFonts w:ascii="Arial" w:hAnsi="Arial" w:cs="Arial"/>
        <w:color w:val="999999"/>
        <w:sz w:val="20"/>
      </w:rPr>
      <w:t>http</w:t>
    </w:r>
    <w:r w:rsidRPr="00154FAE">
      <w:rPr>
        <w:rFonts w:ascii="Arial" w:hAnsi="Arial" w:cs="Arial"/>
        <w:color w:val="999999"/>
        <w:sz w:val="20"/>
        <w:lang w:val="ru-RU"/>
      </w:rPr>
      <w:t>://</w:t>
    </w:r>
    <w:r w:rsidRPr="001D025A">
      <w:rPr>
        <w:rFonts w:ascii="Arial" w:hAnsi="Arial" w:cs="Arial"/>
        <w:color w:val="999999"/>
        <w:sz w:val="20"/>
      </w:rPr>
      <w:t>artefact</w:t>
    </w:r>
    <w:r w:rsidRPr="00154FAE">
      <w:rPr>
        <w:rFonts w:ascii="Arial" w:hAnsi="Arial" w:cs="Arial"/>
        <w:color w:val="999999"/>
        <w:sz w:val="20"/>
        <w:lang w:val="ru-RU"/>
      </w:rPr>
      <w:t>.</w:t>
    </w:r>
    <w:r w:rsidRPr="001D025A">
      <w:rPr>
        <w:rFonts w:ascii="Arial" w:hAnsi="Arial" w:cs="Arial"/>
        <w:color w:val="999999"/>
        <w:sz w:val="20"/>
      </w:rPr>
      <w:t>lib</w:t>
    </w:r>
    <w:r w:rsidRPr="00154FAE">
      <w:rPr>
        <w:rFonts w:ascii="Arial" w:hAnsi="Arial" w:cs="Arial"/>
        <w:color w:val="999999"/>
        <w:sz w:val="20"/>
        <w:lang w:val="ru-RU"/>
      </w:rPr>
      <w:t>.</w:t>
    </w:r>
    <w:r w:rsidRPr="001D025A">
      <w:rPr>
        <w:rFonts w:ascii="Arial" w:hAnsi="Arial" w:cs="Arial"/>
        <w:color w:val="999999"/>
        <w:sz w:val="20"/>
      </w:rPr>
      <w:t>ru</w:t>
    </w:r>
    <w:r w:rsidRPr="00154FA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9CBA3" w14:textId="77777777" w:rsidR="001D025A" w:rsidRDefault="001D02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4FAE"/>
    <w:rsid w:val="001C31EC"/>
    <w:rsid w:val="001D025A"/>
    <w:rsid w:val="0029639D"/>
    <w:rsid w:val="00326F90"/>
    <w:rsid w:val="00794560"/>
    <w:rsid w:val="00974722"/>
    <w:rsid w:val="00A03A77"/>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17C47F"/>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A03A77"/>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A03A77"/>
    <w:pPr>
      <w:spacing w:after="0" w:line="288" w:lineRule="atLeast"/>
      <w:jc w:val="both"/>
    </w:pPr>
    <w:rPr>
      <w:rFonts w:ascii="Times" w:eastAsia="Times" w:hAnsi="Times" w:cs="Times"/>
      <w:color w:val="000000"/>
      <w:sz w:val="23"/>
      <w:szCs w:val="23"/>
      <w:lang w:val="en" w:eastAsia="en"/>
    </w:rPr>
  </w:style>
  <w:style w:type="paragraph" w:customStyle="1" w:styleId="Para21">
    <w:name w:val="Para 21"/>
    <w:basedOn w:val="Normal"/>
    <w:qFormat/>
    <w:rsid w:val="00A03A77"/>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A03A77"/>
    <w:pPr>
      <w:spacing w:after="0" w:line="288" w:lineRule="atLeast"/>
      <w:ind w:firstLine="431"/>
      <w:jc w:val="both"/>
    </w:pPr>
    <w:rPr>
      <w:rFonts w:ascii="Times New Roman" w:eastAsia="Times New Roman" w:hAnsi="Times New Roman" w:cs="Times New Roman"/>
      <w:color w:val="000000"/>
      <w:sz w:val="18"/>
      <w:szCs w:val="18"/>
      <w:lang w:val="en" w:eastAsia="en"/>
    </w:rPr>
  </w:style>
  <w:style w:type="paragraph" w:customStyle="1" w:styleId="Para40">
    <w:name w:val="Para 40"/>
    <w:basedOn w:val="Normal"/>
    <w:qFormat/>
    <w:rsid w:val="00A03A77"/>
    <w:pPr>
      <w:spacing w:after="0" w:line="288" w:lineRule="atLeast"/>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A03A77"/>
    <w:rPr>
      <w:i/>
      <w:iCs/>
    </w:rPr>
  </w:style>
  <w:style w:type="character" w:customStyle="1" w:styleId="01Text">
    <w:name w:val="01 Text"/>
    <w:rsid w:val="00A03A77"/>
    <w:rPr>
      <w:sz w:val="18"/>
      <w:szCs w:val="18"/>
    </w:rPr>
  </w:style>
  <w:style w:type="character" w:customStyle="1" w:styleId="06Text">
    <w:name w:val="06 Text"/>
    <w:rsid w:val="00A03A77"/>
    <w:rPr>
      <w:vertAlign w:val="superscript"/>
    </w:rPr>
  </w:style>
  <w:style w:type="paragraph" w:customStyle="1" w:styleId="Para18">
    <w:name w:val="Para 18"/>
    <w:basedOn w:val="Normal"/>
    <w:qFormat/>
    <w:rsid w:val="001C31EC"/>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1D0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437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5076</Words>
  <Characters>28937</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Jim Tuckerman’s Angel</dc:title>
  <dc:subject/>
  <dc:creator>Lawrence Watt-Evans</dc:creator>
  <cp:keywords/>
  <dc:description/>
  <cp:lastModifiedBy>Andrey Piskunov</cp:lastModifiedBy>
  <cp:revision>7</cp:revision>
  <dcterms:created xsi:type="dcterms:W3CDTF">2013-12-23T23:15:00Z</dcterms:created>
  <dcterms:modified xsi:type="dcterms:W3CDTF">2026-01-05T02:51:00Z</dcterms:modified>
  <cp:category/>
</cp:coreProperties>
</file>